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F7193" w14:textId="77777777" w:rsidR="00892E78" w:rsidRPr="00892E78" w:rsidRDefault="00892E78" w:rsidP="00107241">
      <w:pPr>
        <w:spacing w:after="0" w:line="240" w:lineRule="auto"/>
        <w:jc w:val="center"/>
        <w:rPr>
          <w:rFonts w:asciiTheme="majorHAnsi" w:hAnsiTheme="majorHAnsi" w:cstheme="majorHAnsi"/>
          <w:b/>
          <w:sz w:val="12"/>
          <w:szCs w:val="12"/>
          <w:lang w:val="pl-PL"/>
        </w:rPr>
      </w:pPr>
    </w:p>
    <w:p w14:paraId="442DB06D" w14:textId="52FA9DAA" w:rsidR="00107241" w:rsidRPr="004E3DB6" w:rsidRDefault="00107241" w:rsidP="00107241">
      <w:pPr>
        <w:spacing w:after="0" w:line="240" w:lineRule="auto"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bookmarkStart w:id="0" w:name="_Hlk210921844"/>
      <w:r w:rsidRPr="004E3DB6">
        <w:rPr>
          <w:rFonts w:asciiTheme="majorHAnsi" w:hAnsiTheme="majorHAnsi" w:cstheme="majorHAnsi"/>
          <w:b/>
          <w:sz w:val="24"/>
          <w:szCs w:val="24"/>
          <w:lang w:val="pl-PL"/>
        </w:rPr>
        <w:t xml:space="preserve">WNIOSEK O UMORZENIE </w:t>
      </w:r>
      <w:r w:rsidRPr="004E3DB6">
        <w:rPr>
          <w:rFonts w:asciiTheme="majorHAnsi" w:hAnsiTheme="majorHAnsi" w:cstheme="majorHAnsi"/>
          <w:b/>
          <w:sz w:val="24"/>
          <w:szCs w:val="24"/>
          <w:lang w:val="pl-PL"/>
        </w:rPr>
        <w:br/>
        <w:t xml:space="preserve">CZĘŚCI POŻYCZKI NA PODJĘCIE DZIAŁALNOŚCI GOSPODARCZEJ </w:t>
      </w:r>
    </w:p>
    <w:p w14:paraId="27263C77" w14:textId="27D62F79" w:rsidR="00107241" w:rsidRPr="004E3DB6" w:rsidRDefault="00107241" w:rsidP="00107241">
      <w:pPr>
        <w:spacing w:after="0" w:line="240" w:lineRule="auto"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4E3DB6">
        <w:rPr>
          <w:rFonts w:asciiTheme="majorHAnsi" w:hAnsiTheme="majorHAnsi" w:cstheme="majorHAnsi"/>
          <w:b/>
          <w:sz w:val="24"/>
          <w:szCs w:val="24"/>
          <w:lang w:val="pl-PL"/>
        </w:rPr>
        <w:t>W RAMACH PROGRAMU PIERWSZY BIZNES – WSPARCIE W STARCIE</w:t>
      </w:r>
    </w:p>
    <w:bookmarkEnd w:id="0"/>
    <w:p w14:paraId="3B2799C0" w14:textId="6AECDABC" w:rsidR="00107241" w:rsidRPr="004E3DB6" w:rsidRDefault="00107241" w:rsidP="004E3DB6">
      <w:pPr>
        <w:spacing w:before="120" w:after="120" w:line="240" w:lineRule="auto"/>
        <w:ind w:left="-142"/>
        <w:rPr>
          <w:rFonts w:asciiTheme="majorHAnsi" w:hAnsiTheme="majorHAnsi" w:cstheme="majorHAnsi"/>
          <w:i/>
          <w:sz w:val="24"/>
          <w:szCs w:val="24"/>
          <w:lang w:val="pl-PL"/>
        </w:rPr>
      </w:pPr>
      <w:r w:rsidRPr="004E3DB6">
        <w:rPr>
          <w:rFonts w:asciiTheme="majorHAnsi" w:hAnsiTheme="majorHAnsi" w:cstheme="majorHAnsi"/>
          <w:i/>
          <w:sz w:val="24"/>
          <w:szCs w:val="24"/>
          <w:lang w:val="pl-PL"/>
        </w:rPr>
        <w:t>(Wypełnia Pożyczkodawca)</w:t>
      </w:r>
    </w:p>
    <w:tbl>
      <w:tblPr>
        <w:tblStyle w:val="Tabela-Siatka"/>
        <w:tblW w:w="10065" w:type="dxa"/>
        <w:tblInd w:w="-601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7"/>
        <w:gridCol w:w="5528"/>
      </w:tblGrid>
      <w:tr w:rsidR="004E3DB6" w:rsidRPr="004E3DB6" w14:paraId="184484E1" w14:textId="77777777" w:rsidTr="006A23F3">
        <w:trPr>
          <w:trHeight w:val="564"/>
        </w:trPr>
        <w:tc>
          <w:tcPr>
            <w:tcW w:w="4537" w:type="dxa"/>
            <w:shd w:val="clear" w:color="auto" w:fill="D9D9D9" w:themeFill="background1" w:themeFillShade="D9"/>
            <w:vAlign w:val="center"/>
          </w:tcPr>
          <w:p w14:paraId="397D2053" w14:textId="6ACDA9CD" w:rsidR="004E3DB6" w:rsidRPr="004E3DB6" w:rsidRDefault="004E3DB6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Nazwa </w:t>
            </w:r>
            <w:r w:rsid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Pożyczkodawcy/Partnera Finansującego</w:t>
            </w: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104DEB32" w14:textId="028296CE" w:rsidR="004E3DB6" w:rsidRPr="004E3DB6" w:rsidRDefault="004E3DB6" w:rsidP="00A94EF9">
            <w:pPr>
              <w:jc w:val="center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107241" w:rsidRPr="004E3DB6" w14:paraId="421B63C4" w14:textId="77777777" w:rsidTr="006A23F3">
        <w:trPr>
          <w:trHeight w:val="556"/>
        </w:trPr>
        <w:tc>
          <w:tcPr>
            <w:tcW w:w="4537" w:type="dxa"/>
            <w:shd w:val="clear" w:color="auto" w:fill="D9D9D9" w:themeFill="background1" w:themeFillShade="D9"/>
            <w:vAlign w:val="center"/>
          </w:tcPr>
          <w:p w14:paraId="7BE861FD" w14:textId="3BF97AE1" w:rsidR="00107241" w:rsidRPr="004E3DB6" w:rsidRDefault="00107241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Data złożenia wniosku</w:t>
            </w:r>
            <w:r w:rsidR="004E3DB6"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(</w:t>
            </w:r>
            <w:proofErr w:type="spellStart"/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dd</w:t>
            </w:r>
            <w:proofErr w:type="spellEnd"/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/mm/</w:t>
            </w:r>
            <w:proofErr w:type="spellStart"/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rrrr</w:t>
            </w:r>
            <w:proofErr w:type="spellEnd"/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)</w:t>
            </w: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1D041EB9" w14:textId="613C5C44" w:rsidR="00107241" w:rsidRPr="004E3DB6" w:rsidRDefault="00107241" w:rsidP="00A94EF9">
            <w:pPr>
              <w:jc w:val="center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</w:t>
            </w:r>
            <w:r w:rsidR="00BF513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</w:t>
            </w:r>
            <w:r w:rsidR="004E3DB6"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__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_/_</w:t>
            </w:r>
            <w:r w:rsidR="00BF513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</w:t>
            </w:r>
            <w:r w:rsidR="004E3DB6"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__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_/__</w:t>
            </w:r>
            <w:r w:rsidR="00BF513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___</w:t>
            </w:r>
            <w:r w:rsidR="004E3DB6"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___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__ r.</w:t>
            </w:r>
          </w:p>
        </w:tc>
      </w:tr>
      <w:tr w:rsidR="00696423" w:rsidRPr="004E3DB6" w14:paraId="5B126E8D" w14:textId="77777777" w:rsidTr="006A23F3">
        <w:trPr>
          <w:trHeight w:val="552"/>
        </w:trPr>
        <w:tc>
          <w:tcPr>
            <w:tcW w:w="4537" w:type="dxa"/>
            <w:vMerge w:val="restart"/>
            <w:shd w:val="clear" w:color="auto" w:fill="D9D9D9" w:themeFill="background1" w:themeFillShade="D9"/>
            <w:vAlign w:val="center"/>
          </w:tcPr>
          <w:p w14:paraId="138708B4" w14:textId="77777777" w:rsidR="00696423" w:rsidRPr="004E3DB6" w:rsidRDefault="00696423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Osoba przyjmująca wniosek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E659BAF" w14:textId="77777777" w:rsidR="00696423" w:rsidRPr="004E3DB6" w:rsidRDefault="00696423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696423" w:rsidRPr="004E3DB6" w14:paraId="248BF3F4" w14:textId="77777777" w:rsidTr="006A23F3">
        <w:trPr>
          <w:trHeight w:val="173"/>
        </w:trPr>
        <w:tc>
          <w:tcPr>
            <w:tcW w:w="4537" w:type="dxa"/>
            <w:vMerge/>
            <w:shd w:val="clear" w:color="auto" w:fill="D9D9D9" w:themeFill="background1" w:themeFillShade="D9"/>
            <w:vAlign w:val="center"/>
          </w:tcPr>
          <w:p w14:paraId="14BE3624" w14:textId="77777777" w:rsidR="00696423" w:rsidRPr="004E3DB6" w:rsidRDefault="00696423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  <w:tc>
          <w:tcPr>
            <w:tcW w:w="5528" w:type="dxa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02FCB02" w14:textId="22506339" w:rsidR="00696423" w:rsidRPr="00696423" w:rsidRDefault="00696423" w:rsidP="00696423">
            <w:pPr>
              <w:jc w:val="center"/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</w:pPr>
            <w:r w:rsidRPr="0069642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>(imię i nazwisko</w:t>
            </w:r>
            <w:r w:rsidR="0017194E"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>, podpis</w:t>
            </w:r>
            <w:r w:rsidRPr="0069642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>)</w:t>
            </w:r>
          </w:p>
        </w:tc>
      </w:tr>
      <w:tr w:rsidR="00696423" w:rsidRPr="008514B5" w14:paraId="0014ADD3" w14:textId="77777777" w:rsidTr="006A23F3">
        <w:trPr>
          <w:trHeight w:val="706"/>
        </w:trPr>
        <w:tc>
          <w:tcPr>
            <w:tcW w:w="4537" w:type="dxa"/>
            <w:vMerge w:val="restart"/>
            <w:shd w:val="clear" w:color="auto" w:fill="D9D9D9" w:themeFill="background1" w:themeFillShade="D9"/>
            <w:vAlign w:val="center"/>
          </w:tcPr>
          <w:p w14:paraId="03FA76E4" w14:textId="1690A0BD" w:rsidR="00696423" w:rsidRPr="004E3DB6" w:rsidRDefault="00696423" w:rsidP="00892E78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Potwierdzam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złożenie przez Pożyczkobiorcę </w:t>
            </w:r>
            <w:r w:rsidRPr="003E7CB5">
              <w:rPr>
                <w:rFonts w:asciiTheme="majorHAnsi" w:hAnsiTheme="majorHAnsi" w:cstheme="majorHAnsi"/>
                <w:sz w:val="24"/>
                <w:szCs w:val="24"/>
                <w:u w:val="single"/>
                <w:lang w:val="pl-PL"/>
              </w:rPr>
              <w:t>oryginał</w:t>
            </w:r>
            <w:r w:rsidR="00790593">
              <w:rPr>
                <w:rFonts w:asciiTheme="majorHAnsi" w:hAnsiTheme="majorHAnsi" w:cstheme="majorHAnsi"/>
                <w:sz w:val="24"/>
                <w:szCs w:val="24"/>
                <w:u w:val="single"/>
                <w:lang w:val="pl-PL"/>
              </w:rPr>
              <w:t>ów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Wniosku</w:t>
            </w:r>
            <w:r w:rsid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o</w:t>
            </w:r>
            <w:r w:rsidR="0079059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 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umorzenie </w:t>
            </w:r>
            <w:r w:rsid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wraz z </w:t>
            </w:r>
            <w:r w:rsidR="0017194E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wszystkimi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załącznik</w:t>
            </w:r>
            <w:r w:rsid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ami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AAFA9DF" w14:textId="77777777" w:rsidR="00696423" w:rsidRPr="004E3DB6" w:rsidRDefault="00696423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696423" w:rsidRPr="004E3DB6" w14:paraId="0CFBB087" w14:textId="77777777" w:rsidTr="006A23F3">
        <w:trPr>
          <w:trHeight w:val="278"/>
        </w:trPr>
        <w:tc>
          <w:tcPr>
            <w:tcW w:w="4537" w:type="dxa"/>
            <w:vMerge/>
            <w:shd w:val="clear" w:color="auto" w:fill="D9D9D9" w:themeFill="background1" w:themeFillShade="D9"/>
            <w:vAlign w:val="center"/>
          </w:tcPr>
          <w:p w14:paraId="770E3E99" w14:textId="77777777" w:rsidR="00696423" w:rsidRPr="004E3DB6" w:rsidRDefault="00696423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  <w:tc>
          <w:tcPr>
            <w:tcW w:w="5528" w:type="dxa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88477FA" w14:textId="19C498D8" w:rsidR="00696423" w:rsidRPr="00696423" w:rsidRDefault="00696423" w:rsidP="00696423">
            <w:pPr>
              <w:jc w:val="center"/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</w:pPr>
            <w:r w:rsidRPr="0069642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>(</w:t>
            </w:r>
            <w:r w:rsidR="0017194E"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 xml:space="preserve">data weryfikacji, imię i nazwisko, </w:t>
            </w:r>
            <w:r w:rsidRPr="0069642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 xml:space="preserve">podpis pracownika </w:t>
            </w:r>
            <w:r w:rsidR="0017194E"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>weryfikującego</w:t>
            </w:r>
            <w:r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 xml:space="preserve"> Wniosek</w:t>
            </w:r>
            <w:r w:rsidRPr="0069642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>)</w:t>
            </w:r>
          </w:p>
        </w:tc>
      </w:tr>
    </w:tbl>
    <w:p w14:paraId="26A827CF" w14:textId="77777777" w:rsidR="00FB021C" w:rsidRPr="00934DED" w:rsidRDefault="00FB021C" w:rsidP="00FB021C">
      <w:pPr>
        <w:spacing w:after="0" w:line="240" w:lineRule="auto"/>
        <w:ind w:left="-142"/>
        <w:rPr>
          <w:rFonts w:asciiTheme="majorHAnsi" w:hAnsiTheme="majorHAnsi" w:cstheme="majorHAnsi"/>
          <w:iCs/>
          <w:sz w:val="18"/>
          <w:szCs w:val="18"/>
          <w:lang w:val="pl-PL"/>
        </w:rPr>
      </w:pPr>
    </w:p>
    <w:p w14:paraId="1621F4F9" w14:textId="2185D77A" w:rsidR="00696423" w:rsidRPr="004E3DB6" w:rsidRDefault="00696423" w:rsidP="00696423">
      <w:pPr>
        <w:spacing w:before="120" w:after="120" w:line="240" w:lineRule="auto"/>
        <w:ind w:left="-142"/>
        <w:rPr>
          <w:rFonts w:asciiTheme="majorHAnsi" w:hAnsiTheme="majorHAnsi" w:cstheme="majorHAnsi"/>
          <w:i/>
          <w:sz w:val="24"/>
          <w:szCs w:val="24"/>
          <w:lang w:val="pl-PL"/>
        </w:rPr>
      </w:pPr>
      <w:r w:rsidRPr="004E3DB6">
        <w:rPr>
          <w:rFonts w:asciiTheme="majorHAnsi" w:hAnsiTheme="majorHAnsi" w:cstheme="majorHAnsi"/>
          <w:i/>
          <w:sz w:val="24"/>
          <w:szCs w:val="24"/>
          <w:lang w:val="pl-PL"/>
        </w:rPr>
        <w:t>(Wypełnia Pożyczko</w:t>
      </w:r>
      <w:r>
        <w:rPr>
          <w:rFonts w:asciiTheme="majorHAnsi" w:hAnsiTheme="majorHAnsi" w:cstheme="majorHAnsi"/>
          <w:i/>
          <w:sz w:val="24"/>
          <w:szCs w:val="24"/>
          <w:lang w:val="pl-PL"/>
        </w:rPr>
        <w:t>biorca</w:t>
      </w:r>
      <w:r w:rsidRPr="004E3DB6">
        <w:rPr>
          <w:rFonts w:asciiTheme="majorHAnsi" w:hAnsiTheme="majorHAnsi" w:cstheme="majorHAnsi"/>
          <w:i/>
          <w:sz w:val="24"/>
          <w:szCs w:val="24"/>
          <w:lang w:val="pl-PL"/>
        </w:rPr>
        <w:t>)</w:t>
      </w:r>
    </w:p>
    <w:tbl>
      <w:tblPr>
        <w:tblStyle w:val="Tabela-Siatka"/>
        <w:tblW w:w="9998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335"/>
        <w:gridCol w:w="1354"/>
        <w:gridCol w:w="1623"/>
        <w:gridCol w:w="567"/>
        <w:gridCol w:w="53"/>
        <w:gridCol w:w="939"/>
        <w:gridCol w:w="709"/>
        <w:gridCol w:w="3418"/>
      </w:tblGrid>
      <w:tr w:rsidR="00107241" w:rsidRPr="004E3DB6" w14:paraId="444055EF" w14:textId="77777777" w:rsidTr="00934DED">
        <w:trPr>
          <w:trHeight w:val="312"/>
          <w:jc w:val="center"/>
        </w:trPr>
        <w:tc>
          <w:tcPr>
            <w:tcW w:w="9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6F65C50" w14:textId="6F38383E" w:rsidR="00107241" w:rsidRPr="00696423" w:rsidRDefault="00696423" w:rsidP="00696423">
            <w:pPr>
              <w:pStyle w:val="Akapitzlist"/>
              <w:numPr>
                <w:ilvl w:val="0"/>
                <w:numId w:val="10"/>
              </w:numP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</w:pPr>
            <w:bookmarkStart w:id="1" w:name="_Hlk210685468"/>
            <w:r w:rsidRPr="00696423"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  <w:t>DANE POŻYCZKOBIORCY</w:t>
            </w:r>
          </w:p>
        </w:tc>
      </w:tr>
      <w:tr w:rsidR="00A04041" w:rsidRPr="004E3DB6" w14:paraId="3FAE6DE2" w14:textId="77777777" w:rsidTr="0039415D">
        <w:trPr>
          <w:trHeight w:val="850"/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348C66" w14:textId="75D8C7DB" w:rsidR="00A04041" w:rsidRPr="004E3DB6" w:rsidRDefault="00A04041" w:rsidP="00696423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imię i nazwisko </w:t>
            </w:r>
          </w:p>
        </w:tc>
        <w:tc>
          <w:tcPr>
            <w:tcW w:w="7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CF95B1" w14:textId="693E684F" w:rsidR="00A04041" w:rsidRPr="004E3DB6" w:rsidRDefault="00A04041" w:rsidP="00696423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A04041" w:rsidRPr="004E3DB6" w14:paraId="2FD78E6D" w14:textId="77777777" w:rsidTr="0039415D">
        <w:trPr>
          <w:trHeight w:val="850"/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28EDFB" w14:textId="25CD7A05" w:rsidR="00A04041" w:rsidRDefault="00A04041" w:rsidP="00696423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nazwa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Pożyczkobiorcy</w:t>
            </w:r>
          </w:p>
        </w:tc>
        <w:tc>
          <w:tcPr>
            <w:tcW w:w="7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8AD9EE" w14:textId="58ED2172" w:rsidR="00A04041" w:rsidRDefault="00A04041" w:rsidP="00696423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696423" w:rsidRPr="004E3DB6" w14:paraId="759CA26F" w14:textId="77777777" w:rsidTr="0039415D">
        <w:trPr>
          <w:trHeight w:val="907"/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76D0A4" w14:textId="484C0454" w:rsidR="00696423" w:rsidRDefault="00A04041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a</w:t>
            </w:r>
            <w:r w:rsidR="0069642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dres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działalności</w:t>
            </w:r>
          </w:p>
        </w:tc>
        <w:tc>
          <w:tcPr>
            <w:tcW w:w="7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109A" w14:textId="77777777" w:rsidR="00696423" w:rsidRPr="004E3DB6" w:rsidRDefault="00696423" w:rsidP="00696423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AB06CC" w:rsidRPr="004E3DB6" w14:paraId="268766E4" w14:textId="77777777" w:rsidTr="00934DED">
        <w:trPr>
          <w:trHeight w:val="533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4EC4C2" w14:textId="6963822F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NIP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A8495B" w14:textId="77777777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130A37" w14:textId="7B0F1960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Telefon komórkowy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524756" w14:textId="1215BAB4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AB06CC" w:rsidRPr="004E3DB6" w14:paraId="074D655E" w14:textId="77777777" w:rsidTr="00934DED">
        <w:trPr>
          <w:trHeight w:val="45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AAE798" w14:textId="263AFEE8" w:rsidR="00AB06CC" w:rsidRDefault="006742F0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Regon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23127" w14:textId="77777777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C476FE" w14:textId="0D4D705D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E-mail</w:t>
            </w:r>
          </w:p>
        </w:tc>
        <w:tc>
          <w:tcPr>
            <w:tcW w:w="3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3908E" w14:textId="0170816F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AB06CC" w:rsidRPr="00F25DFC" w14:paraId="785C3559" w14:textId="77777777" w:rsidTr="00934DED">
        <w:trPr>
          <w:trHeight w:val="239"/>
          <w:jc w:val="center"/>
        </w:trPr>
        <w:tc>
          <w:tcPr>
            <w:tcW w:w="9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2ED9E613" w14:textId="78CEBDBC" w:rsidR="00AB06CC" w:rsidRPr="00F25DFC" w:rsidRDefault="00AB06CC" w:rsidP="00AB06CC">
            <w:pPr>
              <w:pStyle w:val="Akapitzlist"/>
              <w:numPr>
                <w:ilvl w:val="0"/>
                <w:numId w:val="10"/>
              </w:numP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  <w:t>DANE UMOWY INWESTYCYJNEJ</w:t>
            </w:r>
          </w:p>
        </w:tc>
      </w:tr>
      <w:tr w:rsidR="00AB06CC" w:rsidRPr="004E3DB6" w14:paraId="621143D0" w14:textId="77777777" w:rsidTr="00934DED">
        <w:trPr>
          <w:trHeight w:val="454"/>
          <w:jc w:val="center"/>
        </w:trPr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D89142" w14:textId="77777777" w:rsidR="006742F0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Numer </w:t>
            </w:r>
          </w:p>
          <w:p w14:paraId="711A8AD0" w14:textId="766D1557" w:rsidR="00AB06CC" w:rsidRPr="004E3DB6" w:rsidRDefault="006742F0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Umow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y</w:t>
            </w:r>
            <w:r w:rsidRP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pożyczki Pierwszy Biznes – Wsparcie w Starcie</w:t>
            </w:r>
          </w:p>
        </w:tc>
        <w:tc>
          <w:tcPr>
            <w:tcW w:w="5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4C3EC8" w14:textId="77777777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AB06CC" w:rsidRPr="004E3DB6" w14:paraId="1E9DD419" w14:textId="77777777" w:rsidTr="00934DED">
        <w:trPr>
          <w:trHeight w:val="454"/>
          <w:jc w:val="center"/>
        </w:trPr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D80919" w14:textId="77777777" w:rsidR="006742F0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Data </w:t>
            </w:r>
          </w:p>
          <w:p w14:paraId="5307B204" w14:textId="0378C988" w:rsidR="00AB06CC" w:rsidRPr="004E3DB6" w:rsidRDefault="006742F0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Umow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y</w:t>
            </w:r>
            <w:r w:rsidRP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pożyczki Pierwszy Biznes – Wsparcie w Starcie</w:t>
            </w:r>
          </w:p>
        </w:tc>
        <w:tc>
          <w:tcPr>
            <w:tcW w:w="5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45320C" w14:textId="624EED29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bookmarkEnd w:id="1"/>
      <w:tr w:rsidR="00AB06CC" w:rsidRPr="00F25DFC" w14:paraId="5E3CDF88" w14:textId="77777777" w:rsidTr="00934DED">
        <w:trPr>
          <w:trHeight w:val="239"/>
          <w:jc w:val="center"/>
        </w:trPr>
        <w:tc>
          <w:tcPr>
            <w:tcW w:w="9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18B1209D" w14:textId="7F4D9FCB" w:rsidR="00AB06CC" w:rsidRPr="00D5567C" w:rsidRDefault="00AB06CC" w:rsidP="00AB06CC">
            <w:pPr>
              <w:pStyle w:val="Akapitzlist"/>
              <w:numPr>
                <w:ilvl w:val="0"/>
                <w:numId w:val="10"/>
              </w:numP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  <w:t>WNIOSEK</w:t>
            </w:r>
          </w:p>
        </w:tc>
      </w:tr>
      <w:tr w:rsidR="00AB06CC" w:rsidRPr="008514B5" w14:paraId="2821FAE4" w14:textId="77777777" w:rsidTr="0039415D">
        <w:trPr>
          <w:trHeight w:val="1124"/>
          <w:jc w:val="center"/>
        </w:trPr>
        <w:tc>
          <w:tcPr>
            <w:tcW w:w="9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291D9" w14:textId="58B5D89C" w:rsidR="00096CDB" w:rsidRPr="00096CDB" w:rsidRDefault="00AB06CC" w:rsidP="0039415D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Na podstawie § 12 Regulaminu udzielania pożyczek na podjęcie działalności gospodarczej</w:t>
            </w:r>
            <w:r w:rsidR="00096CDB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(dalej „Regulamin”)</w:t>
            </w:r>
            <w:r w:rsidR="003B787E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wnoszę o</w:t>
            </w:r>
            <w:r w:rsidR="00096CDB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j</w:t>
            </w:r>
            <w:r w:rsidRPr="00096CDB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ednorazowe umorzenie pożyczki </w:t>
            </w:r>
            <w:r w:rsidR="00096CDB" w:rsidRPr="00096CDB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w części równej 6-krotnej wysokości przeciętnego wynagrodzenia, przyjmowanego w wysokości obowiązującej w dniu zawarcia umowy pożyczki, jednak nie wyższej niż 50% wartości pożyczki</w:t>
            </w:r>
            <w:r w:rsidR="003B787E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.</w:t>
            </w:r>
          </w:p>
        </w:tc>
      </w:tr>
      <w:tr w:rsidR="0071688B" w:rsidRPr="00E5450D" w14:paraId="316B24F2" w14:textId="77777777" w:rsidTr="004172E4">
        <w:trPr>
          <w:trHeight w:val="454"/>
          <w:jc w:val="center"/>
        </w:trPr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055488" w14:textId="77777777" w:rsidR="0071688B" w:rsidRPr="00E5450D" w:rsidRDefault="0071688B" w:rsidP="004172E4">
            <w:pPr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pl-PL"/>
              </w:rPr>
              <w:lastRenderedPageBreak/>
              <w:t>Wnioskowana kwota umorzenia</w:t>
            </w:r>
          </w:p>
        </w:tc>
        <w:tc>
          <w:tcPr>
            <w:tcW w:w="5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88C7F1" w14:textId="77777777" w:rsidR="0071688B" w:rsidRPr="00E5450D" w:rsidRDefault="0071688B" w:rsidP="004172E4">
            <w:pPr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</w:p>
        </w:tc>
      </w:tr>
      <w:tr w:rsidR="00AB06CC" w:rsidRPr="00F25DFC" w14:paraId="13F68C42" w14:textId="77777777" w:rsidTr="00934DED">
        <w:trPr>
          <w:trHeight w:val="239"/>
          <w:jc w:val="center"/>
        </w:trPr>
        <w:tc>
          <w:tcPr>
            <w:tcW w:w="9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0EB013DC" w14:textId="7525CF42" w:rsidR="00AB06CC" w:rsidRPr="00D5567C" w:rsidRDefault="00AB06CC" w:rsidP="00AB06CC">
            <w:pPr>
              <w:pStyle w:val="Akapitzlist"/>
              <w:numPr>
                <w:ilvl w:val="0"/>
                <w:numId w:val="10"/>
              </w:numP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  <w:t>OŚWIADCZENIA POŻYCZKOBIORCY</w:t>
            </w:r>
          </w:p>
        </w:tc>
      </w:tr>
      <w:tr w:rsidR="00AB06CC" w:rsidRPr="008514B5" w14:paraId="4249DD89" w14:textId="77777777" w:rsidTr="00934DED">
        <w:trPr>
          <w:trHeight w:val="239"/>
          <w:jc w:val="center"/>
        </w:trPr>
        <w:tc>
          <w:tcPr>
            <w:tcW w:w="9998" w:type="dxa"/>
            <w:gridSpan w:val="8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18EE73C" w14:textId="0B1C1477" w:rsidR="00AB06CC" w:rsidRPr="00A359D0" w:rsidRDefault="00AB06CC" w:rsidP="008271C9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Oświadczam, </w:t>
            </w:r>
            <w:bookmarkStart w:id="2" w:name="_Hlk210685700"/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pod rygorem odpowiedzialności karnej</w:t>
            </w:r>
            <w:r w:rsidR="008271C9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 w:rsidR="008271C9" w:rsidRPr="00E477E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wynikającej z </w:t>
            </w:r>
            <w:r w:rsidR="008271C9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art. </w:t>
            </w:r>
            <w:r w:rsidR="008271C9" w:rsidRPr="00E477E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297 §</w:t>
            </w:r>
            <w:r w:rsidR="008271C9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 w:rsidR="008271C9" w:rsidRPr="00E477E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1 </w:t>
            </w:r>
            <w:r w:rsidR="008271C9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u</w:t>
            </w:r>
            <w:r w:rsidR="008271C9" w:rsidRPr="00E477E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stawy z dnia 6 czerwca 1997r. Kodeks karny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, 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że </w:t>
            </w:r>
            <w:bookmarkEnd w:id="2"/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spełniam wszystkie warunki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umorzenia części pożyczki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określone w § 12 ust. 1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R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egulaminu</w:t>
            </w:r>
            <w:r w:rsidR="008271C9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, a nadto</w:t>
            </w:r>
            <w:r w:rsidR="00E477E3" w:rsidRPr="00E477E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, że informacje zawarte w</w:t>
            </w:r>
            <w:r w:rsidR="008271C9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e</w:t>
            </w:r>
            <w:r w:rsidR="00E477E3" w:rsidRPr="00E477E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 w:rsidR="008271C9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wniosku i załącznikach </w:t>
            </w:r>
            <w:r w:rsidR="00E477E3" w:rsidRPr="00E477E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są </w:t>
            </w:r>
            <w:r w:rsidR="00A23AC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prawdziwe (</w:t>
            </w:r>
            <w:r w:rsidR="00E477E3" w:rsidRPr="00E477E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zgodne ze stanem faktycznym i prawnym</w:t>
            </w:r>
            <w:r w:rsidR="00A23AC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)</w:t>
            </w:r>
            <w:r w:rsidR="00E477E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.</w:t>
            </w:r>
          </w:p>
        </w:tc>
      </w:tr>
      <w:tr w:rsidR="00AB06CC" w:rsidRPr="00D5567C" w14:paraId="153706DC" w14:textId="77777777" w:rsidTr="00934DED">
        <w:trPr>
          <w:trHeight w:val="200"/>
          <w:jc w:val="center"/>
        </w:trPr>
        <w:tc>
          <w:tcPr>
            <w:tcW w:w="9998" w:type="dxa"/>
            <w:gridSpan w:val="8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B4EB307" w14:textId="3CEBD684" w:rsidR="00AB06CC" w:rsidRPr="00790593" w:rsidRDefault="00635FF9" w:rsidP="00AB06CC">
            <w:pPr>
              <w:pStyle w:val="Akapitzlist"/>
              <w:numPr>
                <w:ilvl w:val="0"/>
                <w:numId w:val="42"/>
              </w:numPr>
              <w:ind w:left="367"/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 xml:space="preserve">Oświadczam, że </w:t>
            </w:r>
            <w:r w:rsidRPr="00E568DA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  <w:lang w:val="pl-PL"/>
              </w:rPr>
              <w:t>n</w:t>
            </w:r>
            <w:r w:rsidR="00AB06CC" w:rsidRPr="00E568DA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  <w:lang w:val="pl-PL"/>
              </w:rPr>
              <w:t>a etapie ubiegania się o pożyczkę</w:t>
            </w:r>
            <w:r w:rsidR="00AB06CC" w:rsidRPr="00790593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:</w:t>
            </w:r>
          </w:p>
        </w:tc>
      </w:tr>
      <w:tr w:rsidR="00AB06CC" w:rsidRPr="00AB06CC" w14:paraId="02A55E46" w14:textId="77777777" w:rsidTr="00934DED">
        <w:trPr>
          <w:trHeight w:val="200"/>
          <w:jc w:val="center"/>
        </w:trPr>
        <w:tc>
          <w:tcPr>
            <w:tcW w:w="9998" w:type="dxa"/>
            <w:gridSpan w:val="8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64DDFF" w14:textId="11E99CA0" w:rsidR="00AB06CC" w:rsidRPr="00AB06CC" w:rsidRDefault="00A04041" w:rsidP="00AB06CC">
            <w:pPr>
              <w:pStyle w:val="Akapitzlist"/>
              <w:numPr>
                <w:ilvl w:val="0"/>
                <w:numId w:val="43"/>
              </w:numPr>
              <w:ind w:left="509"/>
              <w:jc w:val="both"/>
              <w:rPr>
                <w:rFonts w:asciiTheme="majorHAnsi" w:hAnsiTheme="majorHAnsi" w:cstheme="majorHAnsi"/>
                <w:color w:val="000000" w:themeColor="text1"/>
                <w:lang w:val="pl-PL"/>
              </w:rPr>
            </w:pPr>
            <w:r>
              <w:rPr>
                <w:rFonts w:asciiTheme="majorHAnsi" w:hAnsiTheme="majorHAnsi" w:cstheme="majorHAnsi"/>
                <w:lang w:val="pl-PL"/>
              </w:rPr>
              <w:t>byłam</w:t>
            </w:r>
            <w:r w:rsidR="00E477E3">
              <w:rPr>
                <w:rFonts w:asciiTheme="majorHAnsi" w:hAnsiTheme="majorHAnsi" w:cstheme="majorHAnsi"/>
                <w:lang w:val="pl-PL"/>
              </w:rPr>
              <w:t>/był</w:t>
            </w:r>
            <w:r>
              <w:rPr>
                <w:rFonts w:asciiTheme="majorHAnsi" w:hAnsiTheme="majorHAnsi" w:cstheme="majorHAnsi"/>
                <w:lang w:val="pl-PL"/>
              </w:rPr>
              <w:t>e</w:t>
            </w:r>
            <w:r w:rsidR="00E477E3">
              <w:rPr>
                <w:rFonts w:asciiTheme="majorHAnsi" w:hAnsiTheme="majorHAnsi" w:cstheme="majorHAnsi"/>
                <w:lang w:val="pl-PL"/>
              </w:rPr>
              <w:t>m</w:t>
            </w:r>
            <w:r w:rsidR="00AB06CC" w:rsidRPr="00AB06CC">
              <w:rPr>
                <w:rFonts w:asciiTheme="majorHAnsi" w:hAnsiTheme="majorHAnsi" w:cstheme="majorHAnsi"/>
                <w:lang w:val="pl-PL"/>
              </w:rPr>
              <w:t>:</w:t>
            </w:r>
          </w:p>
        </w:tc>
      </w:tr>
      <w:tr w:rsidR="00AB06CC" w:rsidRPr="008514B5" w14:paraId="75C02EFD" w14:textId="77777777" w:rsidTr="00934DED">
        <w:trPr>
          <w:trHeight w:val="512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34F25F7" w14:textId="4B7242AA" w:rsidR="00AB06CC" w:rsidRPr="00790593" w:rsidRDefault="00426A53" w:rsidP="00AB06CC">
            <w:pPr>
              <w:pStyle w:val="Listapunktowana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230686305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AB06CC" w:rsidRPr="009053FC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6289C0A9" w14:textId="1654375C" w:rsidR="00AB06CC" w:rsidRPr="004E3DB6" w:rsidRDefault="00AB06CC" w:rsidP="00AB06CC">
            <w:pPr>
              <w:pStyle w:val="Listapunktowana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osobą bezrobotną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C22E921" w14:textId="063AE8EC" w:rsidR="00AB06CC" w:rsidRPr="00146507" w:rsidRDefault="00426A53" w:rsidP="00AB06CC">
            <w:pPr>
              <w:jc w:val="right"/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379829631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892E78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B0FBFE" w14:textId="257441A6" w:rsidR="00AB06CC" w:rsidRPr="00146507" w:rsidRDefault="00AB06CC" w:rsidP="00AB06CC">
            <w:pPr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opiekunem osoby z niepełnosprawnością</w:t>
            </w:r>
          </w:p>
        </w:tc>
      </w:tr>
      <w:tr w:rsidR="00AB06CC" w:rsidRPr="00AB06CC" w14:paraId="22A73EB5" w14:textId="77777777" w:rsidTr="00934DED">
        <w:trPr>
          <w:trHeight w:val="200"/>
          <w:jc w:val="center"/>
        </w:trPr>
        <w:tc>
          <w:tcPr>
            <w:tcW w:w="9998" w:type="dxa"/>
            <w:gridSpan w:val="8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0FE3E9" w14:textId="7AEE8114" w:rsidR="00AB06CC" w:rsidRPr="00AB06CC" w:rsidRDefault="003F200D" w:rsidP="00AB06CC">
            <w:pPr>
              <w:pStyle w:val="Akapitzlist"/>
              <w:numPr>
                <w:ilvl w:val="0"/>
                <w:numId w:val="43"/>
              </w:numPr>
              <w:ind w:left="509"/>
              <w:jc w:val="both"/>
              <w:rPr>
                <w:rFonts w:asciiTheme="majorHAnsi" w:hAnsiTheme="majorHAnsi" w:cstheme="majorHAnsi"/>
                <w:color w:val="000000" w:themeColor="text1"/>
                <w:lang w:val="pl-PL"/>
              </w:rPr>
            </w:pPr>
            <w:r>
              <w:rPr>
                <w:rFonts w:asciiTheme="majorHAnsi" w:hAnsiTheme="majorHAnsi" w:cstheme="majorHAnsi"/>
                <w:lang w:val="pl-PL"/>
              </w:rPr>
              <w:t>n</w:t>
            </w:r>
            <w:r w:rsidR="00AB06CC" w:rsidRPr="00AB06CC">
              <w:rPr>
                <w:rFonts w:asciiTheme="majorHAnsi" w:hAnsiTheme="majorHAnsi" w:cstheme="majorHAnsi"/>
                <w:lang w:val="pl-PL"/>
              </w:rPr>
              <w:t>ie otrzymał</w:t>
            </w:r>
            <w:r w:rsidR="00A04041">
              <w:rPr>
                <w:rFonts w:asciiTheme="majorHAnsi" w:hAnsiTheme="majorHAnsi" w:cstheme="majorHAnsi"/>
                <w:lang w:val="pl-PL"/>
              </w:rPr>
              <w:t>a</w:t>
            </w:r>
            <w:r w:rsidR="00AB06CC" w:rsidRPr="00AB06CC">
              <w:rPr>
                <w:rFonts w:asciiTheme="majorHAnsi" w:hAnsiTheme="majorHAnsi" w:cstheme="majorHAnsi"/>
                <w:lang w:val="pl-PL"/>
              </w:rPr>
              <w:t>m/</w:t>
            </w:r>
            <w:r w:rsidR="00A04041">
              <w:rPr>
                <w:rFonts w:asciiTheme="majorHAnsi" w:hAnsiTheme="majorHAnsi" w:cstheme="majorHAnsi"/>
                <w:lang w:val="pl-PL"/>
              </w:rPr>
              <w:t>e</w:t>
            </w:r>
            <w:r w:rsidR="00AB06CC" w:rsidRPr="00AB06CC">
              <w:rPr>
                <w:rFonts w:asciiTheme="majorHAnsi" w:hAnsiTheme="majorHAnsi" w:cstheme="majorHAnsi"/>
                <w:lang w:val="pl-PL"/>
              </w:rPr>
              <w:t>m bezzwrotnych środków Funduszu Pracy ani innych bezzwrotnych środków publicznych na podjęcie działalności gospodarczej, działalności rolniczej, ani też na założenie lub przystąpienie do spółdzielni socjalnej.</w:t>
            </w:r>
          </w:p>
        </w:tc>
      </w:tr>
      <w:tr w:rsidR="00AB06CC" w:rsidRPr="008514B5" w14:paraId="3852B1C9" w14:textId="77777777" w:rsidTr="00934DED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398DBCE" w14:textId="5BEA580B" w:rsidR="00AB06CC" w:rsidRPr="004E3DB6" w:rsidRDefault="00426A53" w:rsidP="00AB06CC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1446616469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AB06CC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3C8ED21D" w14:textId="45A622D8" w:rsidR="00AB06CC" w:rsidRPr="004E3DB6" w:rsidRDefault="00AB06CC" w:rsidP="00AB06C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nie otrzymał</w:t>
            </w:r>
            <w:r w:rsidR="00A04041">
              <w:rPr>
                <w:rFonts w:asciiTheme="majorHAnsi" w:hAnsiTheme="majorHAnsi" w:cstheme="majorHAnsi"/>
                <w:lang w:val="pl-PL"/>
              </w:rPr>
              <w:t>a</w:t>
            </w:r>
            <w:r w:rsidRPr="00AB06CC">
              <w:rPr>
                <w:rFonts w:asciiTheme="majorHAnsi" w:hAnsiTheme="majorHAnsi" w:cstheme="majorHAnsi"/>
                <w:lang w:val="pl-PL"/>
              </w:rPr>
              <w:t>m/</w:t>
            </w:r>
            <w:r w:rsidR="00A04041">
              <w:rPr>
                <w:rFonts w:asciiTheme="majorHAnsi" w:hAnsiTheme="majorHAnsi" w:cstheme="majorHAnsi"/>
                <w:lang w:val="pl-PL"/>
              </w:rPr>
              <w:t>e</w:t>
            </w:r>
            <w:r w:rsidRPr="00AB06CC">
              <w:rPr>
                <w:rFonts w:asciiTheme="majorHAnsi" w:hAnsiTheme="majorHAnsi" w:cstheme="majorHAnsi"/>
                <w:lang w:val="pl-PL"/>
              </w:rPr>
              <w:t>m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22A1338" w14:textId="58326990" w:rsidR="00AB06CC" w:rsidRPr="004E3DB6" w:rsidRDefault="00426A53" w:rsidP="00AB06CC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977962443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892E78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EEE1A2" w14:textId="318768AC" w:rsidR="00AB06CC" w:rsidRPr="004E3DB6" w:rsidRDefault="00AB06CC" w:rsidP="00AB06C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otrzymał</w:t>
            </w:r>
            <w:r w:rsidR="00A04041">
              <w:rPr>
                <w:rFonts w:asciiTheme="majorHAnsi" w:hAnsiTheme="majorHAnsi" w:cstheme="majorHAnsi"/>
                <w:lang w:val="pl-PL"/>
              </w:rPr>
              <w:t>a</w:t>
            </w:r>
            <w:r w:rsidRPr="00AB06CC">
              <w:rPr>
                <w:rFonts w:asciiTheme="majorHAnsi" w:hAnsiTheme="majorHAnsi" w:cstheme="majorHAnsi"/>
                <w:lang w:val="pl-PL"/>
              </w:rPr>
              <w:t>m/</w:t>
            </w:r>
            <w:r w:rsidR="00A04041">
              <w:rPr>
                <w:rFonts w:asciiTheme="majorHAnsi" w:hAnsiTheme="majorHAnsi" w:cstheme="majorHAnsi"/>
                <w:lang w:val="pl-PL"/>
              </w:rPr>
              <w:t>e</w:t>
            </w:r>
            <w:r w:rsidRPr="00AB06CC">
              <w:rPr>
                <w:rFonts w:asciiTheme="majorHAnsi" w:hAnsiTheme="majorHAnsi" w:cstheme="majorHAnsi"/>
                <w:lang w:val="pl-PL"/>
              </w:rPr>
              <w:t>m</w:t>
            </w:r>
          </w:p>
        </w:tc>
      </w:tr>
      <w:tr w:rsidR="00A04041" w:rsidRPr="008514B5" w14:paraId="3505896F" w14:textId="77777777" w:rsidTr="00CC2CB5">
        <w:trPr>
          <w:trHeight w:val="497"/>
          <w:jc w:val="center"/>
        </w:trPr>
        <w:tc>
          <w:tcPr>
            <w:tcW w:w="9998" w:type="dxa"/>
            <w:gridSpan w:val="8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FE6215" w14:textId="20BE46F5" w:rsidR="00A04041" w:rsidRPr="00A04041" w:rsidRDefault="00FB5EE2" w:rsidP="00E568DA">
            <w:pPr>
              <w:pStyle w:val="Akapitzlist"/>
              <w:numPr>
                <w:ilvl w:val="0"/>
                <w:numId w:val="43"/>
              </w:numPr>
              <w:ind w:left="509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lang w:val="pl-PL"/>
              </w:rPr>
              <w:t>/</w:t>
            </w:r>
            <w:r w:rsidRPr="00E568DA">
              <w:rPr>
                <w:rFonts w:asciiTheme="majorHAnsi" w:hAnsiTheme="majorHAnsi" w:cstheme="majorHAnsi"/>
                <w:u w:val="single"/>
                <w:lang w:val="pl-PL"/>
              </w:rPr>
              <w:t>dot. osoby bezrobotnej</w:t>
            </w:r>
            <w:r>
              <w:rPr>
                <w:rFonts w:asciiTheme="majorHAnsi" w:hAnsiTheme="majorHAnsi" w:cstheme="majorHAnsi"/>
                <w:lang w:val="pl-PL"/>
              </w:rPr>
              <w:t xml:space="preserve">/ </w:t>
            </w:r>
            <w:r w:rsidR="00A04041">
              <w:rPr>
                <w:rFonts w:asciiTheme="majorHAnsi" w:hAnsiTheme="majorHAnsi" w:cstheme="majorHAnsi"/>
                <w:lang w:val="pl-PL"/>
              </w:rPr>
              <w:t>w</w:t>
            </w:r>
            <w:r w:rsidR="00A04041" w:rsidRPr="00AB06CC">
              <w:rPr>
                <w:rFonts w:asciiTheme="majorHAnsi" w:hAnsiTheme="majorHAnsi" w:cstheme="majorHAnsi"/>
                <w:lang w:val="pl-PL"/>
              </w:rPr>
              <w:t xml:space="preserve"> okresie 12 miesięcy bezpośrednio poprzedzających dzień złożenia wniosku o pożyczkę na podjęcie działalności gospodarczej:</w:t>
            </w:r>
          </w:p>
        </w:tc>
      </w:tr>
      <w:tr w:rsidR="00AB06CC" w:rsidRPr="008514B5" w14:paraId="0DCB77B2" w14:textId="77777777" w:rsidTr="00934DED">
        <w:trPr>
          <w:trHeight w:val="605"/>
          <w:jc w:val="center"/>
        </w:trPr>
        <w:tc>
          <w:tcPr>
            <w:tcW w:w="9998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036F23" w14:textId="018A290E" w:rsidR="00AB06CC" w:rsidRPr="006B5986" w:rsidRDefault="00AB06CC" w:rsidP="00AB06CC">
            <w:pPr>
              <w:pStyle w:val="Akapitzlist"/>
              <w:numPr>
                <w:ilvl w:val="0"/>
                <w:numId w:val="44"/>
              </w:numPr>
              <w:ind w:left="509"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val="pl-PL"/>
              </w:rPr>
            </w:pPr>
            <w:r w:rsidRPr="006B5986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nie </w:t>
            </w:r>
            <w:r w:rsidR="00A04041" w:rsidRPr="006B5986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przerwał</w:t>
            </w:r>
            <w:r w:rsidR="00A04041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a</w:t>
            </w:r>
            <w:r w:rsidR="00A04041" w:rsidRPr="006B5986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m</w:t>
            </w:r>
            <w:r w:rsidRPr="006B5986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/</w:t>
            </w:r>
            <w:r w:rsidR="00A04041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e</w:t>
            </w:r>
            <w:r w:rsidRPr="006B5986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m z własnej winy szkolenia, stażu, realizacji indywidualnego planu działania, udziału w działaniach w ramach Programu Aktywizacja i Integracja, o którym mowa w art. 62a ustawy</w:t>
            </w:r>
            <w:r w:rsidR="003760D9">
              <w:rPr>
                <w:rStyle w:val="Odwoanieprzypisudolnego"/>
                <w:rFonts w:asciiTheme="majorHAnsi" w:hAnsiTheme="majorHAnsi" w:cstheme="majorHAnsi"/>
                <w:sz w:val="20"/>
                <w:szCs w:val="20"/>
                <w:lang w:val="pl-PL"/>
              </w:rPr>
              <w:footnoteReference w:id="1"/>
            </w:r>
            <w:r w:rsidRPr="006B5986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, wykonywania prac społecznie użytecznych lub innej formy pomocy określonej w ustawie,</w:t>
            </w:r>
          </w:p>
        </w:tc>
      </w:tr>
      <w:tr w:rsidR="00AB06CC" w:rsidRPr="008514B5" w14:paraId="2C6F6538" w14:textId="77777777" w:rsidTr="00934DED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A2D0A9B" w14:textId="13625183" w:rsidR="00AB06CC" w:rsidRPr="004E3DB6" w:rsidRDefault="00426A53" w:rsidP="00AB06CC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1061084768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892E78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7CFC8AD6" w14:textId="0C9B56A5" w:rsidR="00AB06CC" w:rsidRPr="00AB06CC" w:rsidRDefault="00AB06CC" w:rsidP="00AB06C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nie przerwał</w:t>
            </w:r>
            <w:r w:rsidR="00A04041">
              <w:rPr>
                <w:rFonts w:asciiTheme="majorHAnsi" w:hAnsiTheme="majorHAnsi" w:cstheme="majorHAnsi"/>
                <w:lang w:val="pl-PL"/>
              </w:rPr>
              <w:t>a</w:t>
            </w:r>
            <w:r w:rsidRPr="00AB06CC">
              <w:rPr>
                <w:rFonts w:asciiTheme="majorHAnsi" w:hAnsiTheme="majorHAnsi" w:cstheme="majorHAnsi"/>
                <w:lang w:val="pl-PL"/>
              </w:rPr>
              <w:t>m/</w:t>
            </w:r>
            <w:r w:rsidR="00A04041">
              <w:rPr>
                <w:rFonts w:asciiTheme="majorHAnsi" w:hAnsiTheme="majorHAnsi" w:cstheme="majorHAnsi"/>
                <w:lang w:val="pl-PL"/>
              </w:rPr>
              <w:t>e</w:t>
            </w:r>
            <w:r w:rsidRPr="00AB06CC">
              <w:rPr>
                <w:rFonts w:asciiTheme="majorHAnsi" w:hAnsiTheme="majorHAnsi" w:cstheme="majorHAnsi"/>
                <w:lang w:val="pl-PL"/>
              </w:rPr>
              <w:t>m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F672C39" w14:textId="5400F71A" w:rsidR="00AB06CC" w:rsidRPr="004E3DB6" w:rsidRDefault="00426A53" w:rsidP="00AB06CC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1316307114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1688B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1889E8" w14:textId="203605DA" w:rsidR="00AB06CC" w:rsidRPr="00AB06CC" w:rsidRDefault="00AB06CC" w:rsidP="00AB06C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przerwał</w:t>
            </w:r>
            <w:r w:rsidR="00A04041">
              <w:rPr>
                <w:rFonts w:asciiTheme="majorHAnsi" w:hAnsiTheme="majorHAnsi" w:cstheme="majorHAnsi"/>
                <w:lang w:val="pl-PL"/>
              </w:rPr>
              <w:t>a</w:t>
            </w:r>
            <w:r w:rsidRPr="00AB06CC">
              <w:rPr>
                <w:rFonts w:asciiTheme="majorHAnsi" w:hAnsiTheme="majorHAnsi" w:cstheme="majorHAnsi"/>
                <w:lang w:val="pl-PL"/>
              </w:rPr>
              <w:t>m/</w:t>
            </w:r>
            <w:r w:rsidR="00A04041">
              <w:rPr>
                <w:rFonts w:asciiTheme="majorHAnsi" w:hAnsiTheme="majorHAnsi" w:cstheme="majorHAnsi"/>
                <w:lang w:val="pl-PL"/>
              </w:rPr>
              <w:t>e</w:t>
            </w:r>
            <w:r w:rsidRPr="00AB06CC">
              <w:rPr>
                <w:rFonts w:asciiTheme="majorHAnsi" w:hAnsiTheme="majorHAnsi" w:cstheme="majorHAnsi"/>
                <w:lang w:val="pl-PL"/>
              </w:rPr>
              <w:t>m</w:t>
            </w:r>
          </w:p>
        </w:tc>
      </w:tr>
      <w:tr w:rsidR="007C6C6D" w:rsidRPr="008514B5" w14:paraId="5ECC6801" w14:textId="77777777" w:rsidTr="004B68A7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B868B68" w14:textId="31DF7AFC" w:rsidR="007C6C6D" w:rsidRDefault="00426A53" w:rsidP="007C6C6D">
            <w:pPr>
              <w:pStyle w:val="Akapitzlist"/>
              <w:ind w:left="0"/>
              <w:jc w:val="right"/>
              <w:rPr>
                <w:rFonts w:ascii="Calibri" w:hAnsi="Calibri" w:cs="Calibri"/>
                <w:noProof/>
                <w:sz w:val="36"/>
                <w:szCs w:val="32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81521131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9EE110" w14:textId="542A47B6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 xml:space="preserve">nie </w:t>
            </w:r>
            <w:r w:rsidR="00A04041">
              <w:rPr>
                <w:rFonts w:asciiTheme="majorHAnsi" w:hAnsiTheme="majorHAnsi" w:cstheme="majorHAnsi"/>
                <w:lang w:val="pl-PL"/>
              </w:rPr>
              <w:t>dotyczy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12CD2D8" w14:textId="77777777" w:rsidR="007C6C6D" w:rsidRDefault="007C6C6D" w:rsidP="007C6C6D">
            <w:pPr>
              <w:pStyle w:val="Akapitzlist"/>
              <w:ind w:left="0"/>
              <w:jc w:val="right"/>
              <w:rPr>
                <w:rFonts w:ascii="Calibri" w:hAnsi="Calibri" w:cs="Calibri"/>
                <w:noProof/>
                <w:sz w:val="36"/>
                <w:szCs w:val="32"/>
              </w:rPr>
            </w:pPr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A16C81" w14:textId="77777777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</w:p>
        </w:tc>
      </w:tr>
      <w:tr w:rsidR="007C6C6D" w:rsidRPr="008514B5" w14:paraId="753CCD26" w14:textId="77777777" w:rsidTr="00934DED">
        <w:trPr>
          <w:trHeight w:val="200"/>
          <w:jc w:val="center"/>
        </w:trPr>
        <w:tc>
          <w:tcPr>
            <w:tcW w:w="9998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41829F" w14:textId="3C1EC621" w:rsidR="007C6C6D" w:rsidRPr="00146507" w:rsidRDefault="007C6C6D" w:rsidP="007C6C6D">
            <w:pPr>
              <w:pStyle w:val="Akapitzlist"/>
              <w:numPr>
                <w:ilvl w:val="0"/>
                <w:numId w:val="44"/>
              </w:numPr>
              <w:ind w:left="509"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val="pl-PL"/>
              </w:rPr>
            </w:pPr>
            <w:r w:rsidRPr="00A359D0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nie </w:t>
            </w:r>
            <w:r w:rsidR="00A04041" w:rsidRPr="00A359D0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odmówił</w:t>
            </w:r>
            <w:r w:rsidR="00A04041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a</w:t>
            </w:r>
            <w:r w:rsidR="00A04041" w:rsidRPr="00146507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m</w:t>
            </w:r>
            <w:r w:rsidRPr="00146507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/</w:t>
            </w:r>
            <w:r w:rsidR="00A04041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e</w:t>
            </w:r>
            <w:r w:rsidRPr="00146507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m</w:t>
            </w:r>
            <w:r w:rsidRPr="00A359D0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bez uzasadnionej przyczyny przyjęcia propozycji odpowiedniej pracy lub innej formy pomocy określonej w ustawie oraz udziału w działaniach w ramach Programu Aktywizacja i Integracja, o którym mowa w art. 62a ustawy,</w:t>
            </w:r>
          </w:p>
        </w:tc>
      </w:tr>
      <w:tr w:rsidR="007C6C6D" w:rsidRPr="008514B5" w14:paraId="5E41EA03" w14:textId="77777777" w:rsidTr="00934DED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686CE15" w14:textId="5B40026F" w:rsidR="007C6C6D" w:rsidRPr="004E3DB6" w:rsidRDefault="00426A53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1860884329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2C9CEA99" w14:textId="146F26F6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 xml:space="preserve">nie </w:t>
            </w:r>
            <w:r w:rsidR="00A04041" w:rsidRPr="00AB06CC">
              <w:rPr>
                <w:rFonts w:asciiTheme="majorHAnsi" w:hAnsiTheme="majorHAnsi" w:cstheme="majorHAnsi"/>
                <w:lang w:val="pl-PL"/>
              </w:rPr>
              <w:t>odmówił</w:t>
            </w:r>
            <w:r w:rsidR="00A04041">
              <w:rPr>
                <w:rFonts w:asciiTheme="majorHAnsi" w:hAnsiTheme="majorHAnsi" w:cstheme="majorHAnsi"/>
                <w:lang w:val="pl-PL"/>
              </w:rPr>
              <w:t>a</w:t>
            </w:r>
            <w:r w:rsidR="00A04041" w:rsidRPr="00AB06CC">
              <w:rPr>
                <w:rFonts w:asciiTheme="majorHAnsi" w:hAnsiTheme="majorHAnsi" w:cstheme="majorHAnsi"/>
                <w:lang w:val="pl-PL"/>
              </w:rPr>
              <w:t>m</w:t>
            </w:r>
            <w:r w:rsidRPr="00AB06CC">
              <w:rPr>
                <w:rFonts w:asciiTheme="majorHAnsi" w:hAnsiTheme="majorHAnsi" w:cstheme="majorHAnsi"/>
                <w:lang w:val="pl-PL"/>
              </w:rPr>
              <w:t>/</w:t>
            </w:r>
            <w:r w:rsidR="00A04041">
              <w:rPr>
                <w:rFonts w:asciiTheme="majorHAnsi" w:hAnsiTheme="majorHAnsi" w:cstheme="majorHAnsi"/>
                <w:lang w:val="pl-PL"/>
              </w:rPr>
              <w:t>e</w:t>
            </w:r>
            <w:r w:rsidRPr="00AB06CC">
              <w:rPr>
                <w:rFonts w:asciiTheme="majorHAnsi" w:hAnsiTheme="majorHAnsi" w:cstheme="majorHAnsi"/>
                <w:lang w:val="pl-PL"/>
              </w:rPr>
              <w:t>m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AE0C9E0" w14:textId="77777777" w:rsidR="007C6C6D" w:rsidRPr="004E3DB6" w:rsidRDefault="00426A53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2036308537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AD4521" w14:textId="38EC709D" w:rsidR="007C6C6D" w:rsidRPr="00AB06CC" w:rsidRDefault="00A04041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odmówił</w:t>
            </w:r>
            <w:r>
              <w:rPr>
                <w:rFonts w:asciiTheme="majorHAnsi" w:hAnsiTheme="majorHAnsi" w:cstheme="majorHAnsi"/>
                <w:lang w:val="pl-PL"/>
              </w:rPr>
              <w:t>a</w:t>
            </w:r>
            <w:r w:rsidRPr="00AB06CC">
              <w:rPr>
                <w:rFonts w:asciiTheme="majorHAnsi" w:hAnsiTheme="majorHAnsi" w:cstheme="majorHAnsi"/>
                <w:lang w:val="pl-PL"/>
              </w:rPr>
              <w:t>m</w:t>
            </w:r>
            <w:r w:rsidR="007C6C6D" w:rsidRPr="00AB06CC">
              <w:rPr>
                <w:rFonts w:asciiTheme="majorHAnsi" w:hAnsiTheme="majorHAnsi" w:cstheme="majorHAnsi"/>
                <w:lang w:val="pl-PL"/>
              </w:rPr>
              <w:t>/</w:t>
            </w:r>
            <w:r>
              <w:rPr>
                <w:rFonts w:asciiTheme="majorHAnsi" w:hAnsiTheme="majorHAnsi" w:cstheme="majorHAnsi"/>
                <w:lang w:val="pl-PL"/>
              </w:rPr>
              <w:t>e</w:t>
            </w:r>
            <w:r w:rsidR="007C6C6D" w:rsidRPr="00AB06CC">
              <w:rPr>
                <w:rFonts w:asciiTheme="majorHAnsi" w:hAnsiTheme="majorHAnsi" w:cstheme="majorHAnsi"/>
                <w:lang w:val="pl-PL"/>
              </w:rPr>
              <w:t>m</w:t>
            </w:r>
          </w:p>
        </w:tc>
      </w:tr>
      <w:tr w:rsidR="007C6C6D" w:rsidRPr="008514B5" w14:paraId="25609E5C" w14:textId="77777777" w:rsidTr="00104347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4E47393" w14:textId="658F226E" w:rsidR="007C6C6D" w:rsidRDefault="00426A53" w:rsidP="007C6C6D">
            <w:pPr>
              <w:pStyle w:val="Akapitzlist"/>
              <w:ind w:left="0"/>
              <w:jc w:val="right"/>
              <w:rPr>
                <w:rFonts w:ascii="Calibri" w:hAnsi="Calibri" w:cs="Calibri"/>
                <w:noProof/>
                <w:sz w:val="36"/>
                <w:szCs w:val="32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854494133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329A14" w14:textId="2CC2254E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 xml:space="preserve">nie </w:t>
            </w:r>
            <w:r w:rsidR="00A04041">
              <w:rPr>
                <w:rFonts w:asciiTheme="majorHAnsi" w:hAnsiTheme="majorHAnsi" w:cstheme="majorHAnsi"/>
                <w:lang w:val="pl-PL"/>
              </w:rPr>
              <w:t>dotyczy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F4DDCA4" w14:textId="77777777" w:rsidR="007C6C6D" w:rsidRDefault="007C6C6D" w:rsidP="007C6C6D">
            <w:pPr>
              <w:pStyle w:val="Akapitzlist"/>
              <w:ind w:left="0"/>
              <w:jc w:val="right"/>
              <w:rPr>
                <w:rFonts w:ascii="Calibri" w:hAnsi="Calibri" w:cs="Calibri"/>
                <w:noProof/>
                <w:sz w:val="36"/>
                <w:szCs w:val="32"/>
              </w:rPr>
            </w:pPr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163E4B" w14:textId="77777777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</w:p>
        </w:tc>
      </w:tr>
      <w:tr w:rsidR="007C6C6D" w:rsidRPr="008514B5" w14:paraId="18711376" w14:textId="77777777" w:rsidTr="00934DED">
        <w:trPr>
          <w:trHeight w:val="200"/>
          <w:jc w:val="center"/>
        </w:trPr>
        <w:tc>
          <w:tcPr>
            <w:tcW w:w="9998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971E45" w14:textId="08F9EF30" w:rsidR="007C6C6D" w:rsidRPr="00146507" w:rsidRDefault="007C6C6D" w:rsidP="007C6C6D">
            <w:pPr>
              <w:pStyle w:val="Akapitzlist"/>
              <w:numPr>
                <w:ilvl w:val="0"/>
                <w:numId w:val="44"/>
              </w:numPr>
              <w:ind w:left="509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A359D0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po skierowaniu podj</w:t>
            </w:r>
            <w:r w:rsidR="00FB5EE2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ę</w:t>
            </w:r>
            <w:r w:rsidRPr="00146507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ł</w:t>
            </w:r>
            <w:r w:rsidR="00FB5EE2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a</w:t>
            </w:r>
            <w:r w:rsidRPr="00146507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m/</w:t>
            </w:r>
            <w:r w:rsidR="00FB5EE2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podjąłe</w:t>
            </w:r>
            <w:r w:rsidRPr="00146507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m</w:t>
            </w:r>
            <w:r w:rsidRPr="00A359D0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szkolenie, przygotowanie zawodowe dorosłych, staż, prace społecznie użyteczne lub inną formę pomocy określoną w ustawie</w:t>
            </w:r>
            <w:r w:rsidRPr="00146507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,</w:t>
            </w:r>
          </w:p>
        </w:tc>
      </w:tr>
      <w:tr w:rsidR="007C6C6D" w:rsidRPr="008514B5" w14:paraId="469D9BDD" w14:textId="77777777" w:rsidTr="00934DED">
        <w:trPr>
          <w:trHeight w:val="323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0E714CE" w14:textId="77777777" w:rsidR="007C6C6D" w:rsidRPr="004E3DB6" w:rsidRDefault="00426A53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1131830352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2C15F422" w14:textId="234E6BF6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tak podj</w:t>
            </w:r>
            <w:r w:rsidR="00FB5EE2">
              <w:rPr>
                <w:rFonts w:asciiTheme="majorHAnsi" w:hAnsiTheme="majorHAnsi" w:cstheme="majorHAnsi"/>
                <w:lang w:val="pl-PL"/>
              </w:rPr>
              <w:t>ę</w:t>
            </w:r>
            <w:r w:rsidRPr="00AB06CC">
              <w:rPr>
                <w:rFonts w:asciiTheme="majorHAnsi" w:hAnsiTheme="majorHAnsi" w:cstheme="majorHAnsi"/>
                <w:lang w:val="pl-PL"/>
              </w:rPr>
              <w:t>ł</w:t>
            </w:r>
            <w:r w:rsidR="00FB5EE2">
              <w:rPr>
                <w:rFonts w:asciiTheme="majorHAnsi" w:hAnsiTheme="majorHAnsi" w:cstheme="majorHAnsi"/>
                <w:lang w:val="pl-PL"/>
              </w:rPr>
              <w:t>a</w:t>
            </w:r>
            <w:r w:rsidRPr="00AB06CC">
              <w:rPr>
                <w:rFonts w:asciiTheme="majorHAnsi" w:hAnsiTheme="majorHAnsi" w:cstheme="majorHAnsi"/>
                <w:lang w:val="pl-PL"/>
              </w:rPr>
              <w:t>m/</w:t>
            </w:r>
            <w:r w:rsidR="00FB5EE2">
              <w:rPr>
                <w:rFonts w:asciiTheme="majorHAnsi" w:hAnsiTheme="majorHAnsi" w:cstheme="majorHAnsi"/>
                <w:lang w:val="pl-PL"/>
              </w:rPr>
              <w:t>podjąłe</w:t>
            </w:r>
            <w:r w:rsidRPr="00AB06CC">
              <w:rPr>
                <w:rFonts w:asciiTheme="majorHAnsi" w:hAnsiTheme="majorHAnsi" w:cstheme="majorHAnsi"/>
                <w:lang w:val="pl-PL"/>
              </w:rPr>
              <w:t>m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1439943" w14:textId="74117666" w:rsidR="007C6C6D" w:rsidRPr="004E3DB6" w:rsidRDefault="00426A53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1302524403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5B822B" w14:textId="5122BC9C" w:rsidR="007C6C6D" w:rsidRPr="00AB06CC" w:rsidRDefault="00A04041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>
              <w:rPr>
                <w:rFonts w:asciiTheme="majorHAnsi" w:hAnsiTheme="majorHAnsi" w:cstheme="majorHAnsi"/>
                <w:lang w:val="pl-PL"/>
              </w:rPr>
              <w:t>nie</w:t>
            </w:r>
            <w:r w:rsidRPr="00AB06CC">
              <w:rPr>
                <w:rFonts w:asciiTheme="majorHAnsi" w:hAnsiTheme="majorHAnsi" w:cstheme="majorHAnsi"/>
                <w:lang w:val="pl-PL"/>
              </w:rPr>
              <w:t xml:space="preserve"> podj</w:t>
            </w:r>
            <w:r w:rsidR="00FB5EE2">
              <w:rPr>
                <w:rFonts w:asciiTheme="majorHAnsi" w:hAnsiTheme="majorHAnsi" w:cstheme="majorHAnsi"/>
                <w:lang w:val="pl-PL"/>
              </w:rPr>
              <w:t>ę</w:t>
            </w:r>
            <w:r w:rsidRPr="00AB06CC">
              <w:rPr>
                <w:rFonts w:asciiTheme="majorHAnsi" w:hAnsiTheme="majorHAnsi" w:cstheme="majorHAnsi"/>
                <w:lang w:val="pl-PL"/>
              </w:rPr>
              <w:t>ł</w:t>
            </w:r>
            <w:r w:rsidR="00FB5EE2">
              <w:rPr>
                <w:rFonts w:asciiTheme="majorHAnsi" w:hAnsiTheme="majorHAnsi" w:cstheme="majorHAnsi"/>
                <w:lang w:val="pl-PL"/>
              </w:rPr>
              <w:t>a</w:t>
            </w:r>
            <w:r w:rsidRPr="00AB06CC">
              <w:rPr>
                <w:rFonts w:asciiTheme="majorHAnsi" w:hAnsiTheme="majorHAnsi" w:cstheme="majorHAnsi"/>
                <w:lang w:val="pl-PL"/>
              </w:rPr>
              <w:t>m/</w:t>
            </w:r>
            <w:r w:rsidR="00FB5EE2">
              <w:rPr>
                <w:rFonts w:asciiTheme="majorHAnsi" w:hAnsiTheme="majorHAnsi" w:cstheme="majorHAnsi"/>
                <w:lang w:val="pl-PL"/>
              </w:rPr>
              <w:t>podjąłem</w:t>
            </w:r>
          </w:p>
        </w:tc>
      </w:tr>
      <w:tr w:rsidR="007C6C6D" w:rsidRPr="008514B5" w14:paraId="439173BD" w14:textId="77777777" w:rsidTr="00934DED">
        <w:trPr>
          <w:trHeight w:val="323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0350894" w14:textId="729E068E" w:rsidR="007C6C6D" w:rsidRDefault="00426A53" w:rsidP="007C6C6D">
            <w:pPr>
              <w:pStyle w:val="Akapitzlist"/>
              <w:ind w:left="0"/>
              <w:jc w:val="right"/>
              <w:rPr>
                <w:rFonts w:ascii="Calibri" w:hAnsi="Calibri" w:cs="Calibri"/>
                <w:noProof/>
                <w:sz w:val="36"/>
                <w:szCs w:val="32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349464193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3D97161E" w14:textId="7F8E0AEC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>
              <w:rPr>
                <w:rFonts w:asciiTheme="majorHAnsi" w:hAnsiTheme="majorHAnsi" w:cstheme="majorHAnsi"/>
                <w:lang w:val="pl-PL"/>
              </w:rPr>
              <w:t>nie</w:t>
            </w:r>
            <w:r w:rsidRPr="00AB06CC">
              <w:rPr>
                <w:rFonts w:asciiTheme="majorHAnsi" w:hAnsiTheme="majorHAnsi" w:cstheme="majorHAnsi"/>
                <w:lang w:val="pl-PL"/>
              </w:rPr>
              <w:t xml:space="preserve"> </w:t>
            </w:r>
            <w:r w:rsidR="00A04041">
              <w:rPr>
                <w:rFonts w:asciiTheme="majorHAnsi" w:hAnsiTheme="majorHAnsi" w:cstheme="majorHAnsi"/>
                <w:lang w:val="pl-PL"/>
              </w:rPr>
              <w:t>dotyczy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8385C94" w14:textId="77777777" w:rsidR="007C6C6D" w:rsidRDefault="007C6C6D" w:rsidP="007C6C6D">
            <w:pPr>
              <w:pStyle w:val="Akapitzlist"/>
              <w:ind w:left="0"/>
              <w:jc w:val="right"/>
              <w:rPr>
                <w:rFonts w:ascii="Calibri" w:hAnsi="Calibri" w:cs="Calibri"/>
                <w:noProof/>
                <w:sz w:val="36"/>
                <w:szCs w:val="32"/>
              </w:rPr>
            </w:pPr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44983E" w14:textId="77777777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</w:p>
        </w:tc>
      </w:tr>
      <w:tr w:rsidR="00FB5EE2" w:rsidRPr="008514B5" w14:paraId="7374A5DD" w14:textId="77777777" w:rsidTr="00160C14">
        <w:trPr>
          <w:trHeight w:val="200"/>
          <w:jc w:val="center"/>
        </w:trPr>
        <w:tc>
          <w:tcPr>
            <w:tcW w:w="9998" w:type="dxa"/>
            <w:gridSpan w:val="8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B0110" w14:textId="0B3AD37D" w:rsidR="00FB5EE2" w:rsidRPr="00FB5EE2" w:rsidRDefault="00FB5EE2" w:rsidP="00E568DA">
            <w:pPr>
              <w:pStyle w:val="Akapitzlist"/>
              <w:numPr>
                <w:ilvl w:val="0"/>
                <w:numId w:val="43"/>
              </w:numPr>
              <w:ind w:left="509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lang w:val="pl-PL"/>
              </w:rPr>
              <w:t>/</w:t>
            </w:r>
            <w:r>
              <w:t xml:space="preserve"> </w:t>
            </w:r>
            <w:r w:rsidRPr="00E568DA">
              <w:rPr>
                <w:rFonts w:asciiTheme="majorHAnsi" w:hAnsiTheme="majorHAnsi" w:cstheme="majorHAnsi"/>
                <w:u w:val="single"/>
                <w:lang w:val="pl-PL"/>
              </w:rPr>
              <w:t>dotyczy opiekuna osoby z niepełnosprawnością</w:t>
            </w:r>
            <w:r>
              <w:rPr>
                <w:rFonts w:asciiTheme="majorHAnsi" w:hAnsiTheme="majorHAnsi" w:cstheme="majorHAnsi"/>
                <w:lang w:val="pl-PL"/>
              </w:rPr>
              <w:t>/</w:t>
            </w:r>
            <w:r w:rsidRPr="00FB5EE2" w:rsidDel="00FB5EE2">
              <w:rPr>
                <w:rFonts w:asciiTheme="majorHAnsi" w:hAnsiTheme="majorHAnsi" w:cstheme="majorHAnsi"/>
                <w:lang w:val="pl-PL"/>
              </w:rPr>
              <w:t xml:space="preserve"> </w:t>
            </w:r>
            <w:r>
              <w:rPr>
                <w:rFonts w:asciiTheme="majorHAnsi" w:hAnsiTheme="majorHAnsi" w:cstheme="majorHAnsi"/>
                <w:lang w:val="pl-PL"/>
              </w:rPr>
              <w:t>w</w:t>
            </w:r>
            <w:r w:rsidRPr="00AB06CC">
              <w:rPr>
                <w:rFonts w:asciiTheme="majorHAnsi" w:hAnsiTheme="majorHAnsi" w:cstheme="majorHAnsi"/>
                <w:lang w:val="pl-PL"/>
              </w:rPr>
              <w:t xml:space="preserve"> okresie 12 miesięcy bezpośrednio poprzedzających dzień złożenia wniosku o pożyczkę na podjęcie działalności gospodarczej, nie przerwał</w:t>
            </w:r>
            <w:r>
              <w:rPr>
                <w:rFonts w:asciiTheme="majorHAnsi" w:hAnsiTheme="majorHAnsi" w:cstheme="majorHAnsi"/>
                <w:lang w:val="pl-PL"/>
              </w:rPr>
              <w:t>a</w:t>
            </w:r>
            <w:r w:rsidRPr="00AB06CC">
              <w:rPr>
                <w:rFonts w:asciiTheme="majorHAnsi" w:hAnsiTheme="majorHAnsi" w:cstheme="majorHAnsi"/>
                <w:lang w:val="pl-PL"/>
              </w:rPr>
              <w:t>m/</w:t>
            </w:r>
            <w:r>
              <w:rPr>
                <w:rFonts w:asciiTheme="majorHAnsi" w:hAnsiTheme="majorHAnsi" w:cstheme="majorHAnsi"/>
                <w:lang w:val="pl-PL"/>
              </w:rPr>
              <w:t>e</w:t>
            </w:r>
            <w:r w:rsidRPr="00AB06CC">
              <w:rPr>
                <w:rFonts w:asciiTheme="majorHAnsi" w:hAnsiTheme="majorHAnsi" w:cstheme="majorHAnsi"/>
                <w:lang w:val="pl-PL"/>
              </w:rPr>
              <w:t>m z własnej winy szkolenia, stażu, pracy interwencyjnej, studiów podyplomowych, przygotowania zawodowego dorosłych.</w:t>
            </w:r>
          </w:p>
        </w:tc>
      </w:tr>
      <w:tr w:rsidR="007C6C6D" w:rsidRPr="008514B5" w14:paraId="0E1AD691" w14:textId="77777777" w:rsidTr="00EA2B7E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7BB6FAB" w14:textId="77777777" w:rsidR="007C6C6D" w:rsidRPr="004E3DB6" w:rsidRDefault="00426A53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1499842008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4CB7D6A0" w14:textId="4FCC9CA4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 xml:space="preserve">nie </w:t>
            </w:r>
            <w:r w:rsidR="00FB5EE2" w:rsidRPr="00AB06CC">
              <w:rPr>
                <w:rFonts w:asciiTheme="majorHAnsi" w:hAnsiTheme="majorHAnsi" w:cstheme="majorHAnsi"/>
                <w:lang w:val="pl-PL"/>
              </w:rPr>
              <w:t>przerwał</w:t>
            </w:r>
            <w:r w:rsidR="00FB5EE2">
              <w:rPr>
                <w:rFonts w:asciiTheme="majorHAnsi" w:hAnsiTheme="majorHAnsi" w:cstheme="majorHAnsi"/>
                <w:lang w:val="pl-PL"/>
              </w:rPr>
              <w:t>a</w:t>
            </w:r>
            <w:r w:rsidR="00FB5EE2" w:rsidRPr="00AB06CC">
              <w:rPr>
                <w:rFonts w:asciiTheme="majorHAnsi" w:hAnsiTheme="majorHAnsi" w:cstheme="majorHAnsi"/>
                <w:lang w:val="pl-PL"/>
              </w:rPr>
              <w:t>m</w:t>
            </w:r>
            <w:r w:rsidRPr="00AB06CC">
              <w:rPr>
                <w:rFonts w:asciiTheme="majorHAnsi" w:hAnsiTheme="majorHAnsi" w:cstheme="majorHAnsi"/>
                <w:lang w:val="pl-PL"/>
              </w:rPr>
              <w:t>/</w:t>
            </w:r>
            <w:r w:rsidR="00FB5EE2">
              <w:rPr>
                <w:rFonts w:asciiTheme="majorHAnsi" w:hAnsiTheme="majorHAnsi" w:cstheme="majorHAnsi"/>
                <w:lang w:val="pl-PL"/>
              </w:rPr>
              <w:t>e</w:t>
            </w:r>
            <w:r w:rsidRPr="00AB06CC">
              <w:rPr>
                <w:rFonts w:asciiTheme="majorHAnsi" w:hAnsiTheme="majorHAnsi" w:cstheme="majorHAnsi"/>
                <w:lang w:val="pl-PL"/>
              </w:rPr>
              <w:t>m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3B19A5B" w14:textId="7CED6062" w:rsidR="007C6C6D" w:rsidRPr="004E3DB6" w:rsidRDefault="00426A53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1183239549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7B73EC" w14:textId="6B7A075F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przerwał</w:t>
            </w:r>
            <w:r w:rsidR="00FB5EE2">
              <w:rPr>
                <w:rFonts w:asciiTheme="majorHAnsi" w:hAnsiTheme="majorHAnsi" w:cstheme="majorHAnsi"/>
                <w:lang w:val="pl-PL"/>
              </w:rPr>
              <w:t>a</w:t>
            </w:r>
            <w:r w:rsidRPr="00AB06CC">
              <w:rPr>
                <w:rFonts w:asciiTheme="majorHAnsi" w:hAnsiTheme="majorHAnsi" w:cstheme="majorHAnsi"/>
                <w:lang w:val="pl-PL"/>
              </w:rPr>
              <w:t>m/</w:t>
            </w:r>
            <w:r w:rsidR="00FB5EE2">
              <w:rPr>
                <w:rFonts w:asciiTheme="majorHAnsi" w:hAnsiTheme="majorHAnsi" w:cstheme="majorHAnsi"/>
                <w:lang w:val="pl-PL"/>
              </w:rPr>
              <w:t>e</w:t>
            </w:r>
            <w:r w:rsidRPr="00AB06CC">
              <w:rPr>
                <w:rFonts w:asciiTheme="majorHAnsi" w:hAnsiTheme="majorHAnsi" w:cstheme="majorHAnsi"/>
                <w:lang w:val="pl-PL"/>
              </w:rPr>
              <w:t>m</w:t>
            </w:r>
          </w:p>
        </w:tc>
      </w:tr>
      <w:tr w:rsidR="007C6C6D" w:rsidRPr="008514B5" w14:paraId="433AA040" w14:textId="77777777" w:rsidTr="005E15DE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1A9C371" w14:textId="1F639DAE" w:rsidR="007C6C6D" w:rsidRDefault="00426A53" w:rsidP="007C6C6D">
            <w:pPr>
              <w:pStyle w:val="Akapitzlist"/>
              <w:ind w:left="0"/>
              <w:jc w:val="right"/>
              <w:rPr>
                <w:rFonts w:ascii="Calibri" w:hAnsi="Calibri" w:cs="Calibri"/>
                <w:noProof/>
                <w:sz w:val="36"/>
                <w:szCs w:val="32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517195296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BB8A29" w14:textId="475ED893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 xml:space="preserve">nie </w:t>
            </w:r>
            <w:r w:rsidR="00FB5EE2">
              <w:rPr>
                <w:rFonts w:asciiTheme="majorHAnsi" w:hAnsiTheme="majorHAnsi" w:cstheme="majorHAnsi"/>
                <w:lang w:val="pl-PL"/>
              </w:rPr>
              <w:t>dotyczy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DB02502" w14:textId="77777777" w:rsidR="007C6C6D" w:rsidRDefault="007C6C6D" w:rsidP="007C6C6D">
            <w:pPr>
              <w:pStyle w:val="Akapitzlist"/>
              <w:ind w:left="0"/>
              <w:jc w:val="right"/>
              <w:rPr>
                <w:rFonts w:ascii="Calibri" w:hAnsi="Calibri" w:cs="Calibri"/>
                <w:noProof/>
                <w:sz w:val="36"/>
                <w:szCs w:val="32"/>
              </w:rPr>
            </w:pPr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887699" w14:textId="77777777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</w:p>
        </w:tc>
      </w:tr>
      <w:tr w:rsidR="007C6C6D" w:rsidRPr="008514B5" w14:paraId="7F09D0F0" w14:textId="77777777" w:rsidTr="00EA2B7E">
        <w:trPr>
          <w:trHeight w:val="200"/>
          <w:jc w:val="center"/>
        </w:trPr>
        <w:tc>
          <w:tcPr>
            <w:tcW w:w="9998" w:type="dxa"/>
            <w:gridSpan w:val="8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9C94EB" w14:textId="55220092" w:rsidR="007C6C6D" w:rsidRPr="00146507" w:rsidRDefault="00A23AC6" w:rsidP="007C6C6D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Oświadczam, że p</w:t>
            </w:r>
            <w:r w:rsidR="00FB5EE2"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rowadził</w:t>
            </w:r>
            <w:r w:rsidR="00FB5EE2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a</w:t>
            </w:r>
            <w:r w:rsidR="00FB5EE2"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m</w:t>
            </w:r>
            <w:r w:rsidR="007C6C6D"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/</w:t>
            </w:r>
            <w:r w:rsidR="00FB5EE2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e</w:t>
            </w:r>
            <w:r w:rsidR="00FB5EE2"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 xml:space="preserve">m </w:t>
            </w:r>
            <w:r w:rsidR="007C6C6D"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działalność gospodarczą przez co najmniej 12 miesięcy.</w:t>
            </w:r>
          </w:p>
        </w:tc>
      </w:tr>
      <w:bookmarkStart w:id="4" w:name="_Hlk208289658"/>
      <w:tr w:rsidR="007C6C6D" w:rsidRPr="008514B5" w14:paraId="34D45384" w14:textId="77777777" w:rsidTr="00EA2B7E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A2E1438" w14:textId="160969F7" w:rsidR="007C6C6D" w:rsidRPr="004E3DB6" w:rsidRDefault="00426A53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127553623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EB2788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14CA6C62" w14:textId="4DEDC42E" w:rsidR="007C6C6D" w:rsidRPr="00AB06CC" w:rsidRDefault="00A23AC6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T</w:t>
            </w:r>
            <w:r w:rsidR="007C6C6D" w:rsidRPr="00AB06CC">
              <w:rPr>
                <w:rFonts w:asciiTheme="majorHAnsi" w:hAnsiTheme="majorHAnsi" w:cstheme="majorHAnsi"/>
                <w:lang w:val="pl-PL"/>
              </w:rPr>
              <w:t>ak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4AC9C62" w14:textId="77777777" w:rsidR="007C6C6D" w:rsidRPr="004E3DB6" w:rsidRDefault="00426A53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1380284740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F81897" w14:textId="5524A64A" w:rsidR="007C6C6D" w:rsidRPr="00AB06CC" w:rsidRDefault="00E73015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>
              <w:rPr>
                <w:rFonts w:asciiTheme="majorHAnsi" w:hAnsiTheme="majorHAnsi" w:cstheme="majorHAnsi"/>
                <w:lang w:val="pl-PL"/>
              </w:rPr>
              <w:t>N</w:t>
            </w:r>
            <w:r w:rsidR="007C6C6D" w:rsidRPr="00AB06CC">
              <w:rPr>
                <w:rFonts w:asciiTheme="majorHAnsi" w:hAnsiTheme="majorHAnsi" w:cstheme="majorHAnsi"/>
                <w:lang w:val="pl-PL"/>
              </w:rPr>
              <w:t>ie</w:t>
            </w:r>
          </w:p>
        </w:tc>
      </w:tr>
      <w:bookmarkEnd w:id="4"/>
      <w:tr w:rsidR="007C6C6D" w:rsidRPr="008514B5" w14:paraId="220B4B0B" w14:textId="77777777" w:rsidTr="00EA2B7E">
        <w:trPr>
          <w:trHeight w:val="200"/>
          <w:jc w:val="center"/>
        </w:trPr>
        <w:tc>
          <w:tcPr>
            <w:tcW w:w="9998" w:type="dxa"/>
            <w:gridSpan w:val="8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B890180" w14:textId="5D416FC0" w:rsidR="007C6C6D" w:rsidRPr="00146507" w:rsidRDefault="00A23AC6" w:rsidP="007C6C6D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 xml:space="preserve">Oświadczam, że </w:t>
            </w:r>
            <w:r w:rsidR="00003122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 xml:space="preserve">nie </w:t>
            </w: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z</w:t>
            </w:r>
            <w:r w:rsidR="007C6C6D"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alegam ze spłatą pożyczki.</w:t>
            </w:r>
          </w:p>
        </w:tc>
      </w:tr>
      <w:tr w:rsidR="007C6C6D" w:rsidRPr="008514B5" w14:paraId="7DE1E464" w14:textId="77777777" w:rsidTr="00EA2B7E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3C6D9C5" w14:textId="77777777" w:rsidR="007C6C6D" w:rsidRPr="004E3DB6" w:rsidRDefault="00426A53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651113465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6E9D1DC6" w14:textId="77777777" w:rsidR="007C6C6D" w:rsidRPr="004E3DB6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tak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C8C3283" w14:textId="2CA0E2AD" w:rsidR="007C6C6D" w:rsidRPr="004E3DB6" w:rsidRDefault="00426A53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788702978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7A8F8D" w14:textId="77777777" w:rsidR="007C6C6D" w:rsidRPr="004E3DB6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nie</w:t>
            </w:r>
          </w:p>
        </w:tc>
      </w:tr>
      <w:tr w:rsidR="007C6C6D" w:rsidRPr="008514B5" w14:paraId="3EFC3DC2" w14:textId="77777777" w:rsidTr="00EA2B7E">
        <w:trPr>
          <w:trHeight w:val="200"/>
          <w:jc w:val="center"/>
        </w:trPr>
        <w:tc>
          <w:tcPr>
            <w:tcW w:w="9998" w:type="dxa"/>
            <w:gridSpan w:val="8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0A0AC3B" w14:textId="28B9A019" w:rsidR="007C6C6D" w:rsidRPr="00146507" w:rsidRDefault="00A23AC6" w:rsidP="007C6C6D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Oświadczam, że n</w:t>
            </w:r>
            <w:r w:rsidR="007C6C6D"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ie otrzymał</w:t>
            </w:r>
            <w:r w:rsidR="00FB5EE2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a</w:t>
            </w:r>
            <w:r w:rsidR="007C6C6D"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m/</w:t>
            </w:r>
            <w:r w:rsidR="00FB5EE2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e</w:t>
            </w:r>
            <w:r w:rsidR="007C6C6D"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m jednorazowych środków na podjęcie działalności gospodarczej, o których mowa w art. 46 ust. 1 pkt 2 ustawy.</w:t>
            </w:r>
          </w:p>
        </w:tc>
      </w:tr>
      <w:tr w:rsidR="007C6C6D" w:rsidRPr="008514B5" w14:paraId="765FD38D" w14:textId="77777777" w:rsidTr="00EA2B7E">
        <w:trPr>
          <w:trHeight w:val="381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2B7903E" w14:textId="6692FE63" w:rsidR="007C6C6D" w:rsidRPr="004E3DB6" w:rsidRDefault="00426A53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861361869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1725781D" w14:textId="77777777" w:rsidR="007C6C6D" w:rsidRPr="004E3DB6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nie otrzymałem/</w:t>
            </w:r>
            <w:proofErr w:type="spellStart"/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am</w:t>
            </w:r>
            <w:proofErr w:type="spellEnd"/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37D9EFE" w14:textId="24AC0C80" w:rsidR="007C6C6D" w:rsidRPr="004E3DB6" w:rsidRDefault="00426A53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1599522005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49416D" w14:textId="77777777" w:rsidR="007C6C6D" w:rsidRPr="004E3DB6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otrzymałem/</w:t>
            </w:r>
            <w:proofErr w:type="spellStart"/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am</w:t>
            </w:r>
            <w:proofErr w:type="spellEnd"/>
          </w:p>
        </w:tc>
      </w:tr>
      <w:tr w:rsidR="00EB2788" w:rsidRPr="008514B5" w14:paraId="6C205636" w14:textId="77777777" w:rsidTr="00EB2788">
        <w:trPr>
          <w:trHeight w:val="381"/>
          <w:jc w:val="center"/>
        </w:trPr>
        <w:tc>
          <w:tcPr>
            <w:tcW w:w="9998" w:type="dxa"/>
            <w:gridSpan w:val="8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046195" w14:textId="460982E1" w:rsidR="00EB2788" w:rsidRDefault="00A23AC6" w:rsidP="00EB2788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F6152E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Oświadczam, że w</w:t>
            </w:r>
            <w:r w:rsidR="00982B09" w:rsidRPr="00F20C10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 xml:space="preserve"> przypadku udzielonej mi Jednostkowej Pożyczki nie zachodzi nakładani</w:t>
            </w:r>
            <w:r w:rsidRPr="00F20C10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e</w:t>
            </w:r>
            <w:r w:rsidR="00982B09" w:rsidRPr="00F20C10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 xml:space="preserve"> się finansowania przyznanego ze środków Jednostkowej Pożyczki, z innymi środkami publicznymi w sposób niezgodny z mającymi zastosowanie przepisami prawa krajowego i unijnego</w:t>
            </w:r>
          </w:p>
        </w:tc>
        <w:bookmarkStart w:id="5" w:name="_GoBack"/>
        <w:bookmarkEnd w:id="5"/>
      </w:tr>
      <w:tr w:rsidR="00EB2788" w:rsidRPr="008514B5" w14:paraId="52C34BAB" w14:textId="77777777" w:rsidTr="00EB2788">
        <w:trPr>
          <w:trHeight w:val="381"/>
          <w:jc w:val="center"/>
        </w:trPr>
        <w:tc>
          <w:tcPr>
            <w:tcW w:w="4932" w:type="dxa"/>
            <w:gridSpan w:val="5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A8BAE5" w14:textId="1750674C" w:rsidR="00EB2788" w:rsidRPr="00A23AC6" w:rsidRDefault="00426A53" w:rsidP="00F20C10">
            <w:pPr>
              <w:pStyle w:val="Akapitzlist"/>
              <w:jc w:val="both"/>
              <w:rPr>
                <w:b/>
                <w:bCs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1297062198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EB2788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  <w:r w:rsidR="00A23AC6">
              <w:rPr>
                <w:rFonts w:ascii="Calibri" w:hAnsi="Calibri" w:cs="Calibri"/>
                <w:noProof/>
                <w:sz w:val="36"/>
                <w:szCs w:val="32"/>
              </w:rPr>
              <w:t xml:space="preserve"> </w:t>
            </w:r>
            <w:r w:rsidR="00A23AC6" w:rsidRPr="00F20C1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zachodzi</w:t>
            </w:r>
          </w:p>
        </w:tc>
        <w:tc>
          <w:tcPr>
            <w:tcW w:w="5066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90B6D8" w14:textId="5E44DEEF" w:rsidR="00EB2788" w:rsidRPr="00D0419D" w:rsidRDefault="00426A53" w:rsidP="00F20C10">
            <w:pPr>
              <w:pStyle w:val="Akapitzlist"/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1191030075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247363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  <w:r w:rsidR="00A23AC6">
              <w:rPr>
                <w:rFonts w:ascii="Calibri" w:hAnsi="Calibri" w:cs="Calibri"/>
                <w:noProof/>
                <w:sz w:val="36"/>
                <w:szCs w:val="32"/>
              </w:rPr>
              <w:t xml:space="preserve"> </w:t>
            </w:r>
            <w:r w:rsidR="00A23AC6" w:rsidRPr="00F20C1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nie zachodzi</w:t>
            </w:r>
          </w:p>
        </w:tc>
      </w:tr>
      <w:tr w:rsidR="00247363" w:rsidRPr="008514B5" w14:paraId="33126FDC" w14:textId="77777777" w:rsidTr="006B2A94">
        <w:trPr>
          <w:trHeight w:val="381"/>
          <w:jc w:val="center"/>
        </w:trPr>
        <w:tc>
          <w:tcPr>
            <w:tcW w:w="9998" w:type="dxa"/>
            <w:gridSpan w:val="8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A7011D" w14:textId="7C0FA6C3" w:rsidR="00247363" w:rsidRPr="00F20C10" w:rsidRDefault="00A23AC6" w:rsidP="00247363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Theme="majorHAnsi" w:hAnsiTheme="majorHAnsi" w:cstheme="majorHAnsi"/>
                <w:noProof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Oświadczam, że</w:t>
            </w:r>
            <w:r w:rsidR="00F6152E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:</w:t>
            </w:r>
          </w:p>
          <w:p w14:paraId="0A53848C" w14:textId="09841253" w:rsidR="00F6152E" w:rsidRPr="00F6152E" w:rsidRDefault="00F6152E" w:rsidP="00F20C10">
            <w:pPr>
              <w:pStyle w:val="Akapitzlist"/>
              <w:numPr>
                <w:ilvl w:val="0"/>
                <w:numId w:val="47"/>
              </w:numPr>
              <w:jc w:val="both"/>
              <w:rPr>
                <w:rFonts w:asciiTheme="majorHAnsi" w:hAnsiTheme="majorHAnsi" w:cstheme="majorHAnsi"/>
                <w:noProof/>
                <w:sz w:val="24"/>
                <w:szCs w:val="24"/>
              </w:rPr>
            </w:pP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>nie jest</w:t>
            </w:r>
            <w:r>
              <w:rPr>
                <w:rFonts w:asciiTheme="majorHAnsi" w:hAnsiTheme="majorHAnsi" w:cstheme="majorHAnsi"/>
                <w:noProof/>
                <w:sz w:val="24"/>
                <w:szCs w:val="24"/>
              </w:rPr>
              <w:t>em</w:t>
            </w: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 podmiotem mającym siedzibę lub utworzonym w kraju wymienionym w Czarnej liście; </w:t>
            </w:r>
          </w:p>
          <w:p w14:paraId="4110AB7A" w14:textId="37195FCB" w:rsidR="00F6152E" w:rsidRPr="00F6152E" w:rsidRDefault="00F6152E" w:rsidP="00F6152E">
            <w:pPr>
              <w:pStyle w:val="Akapitzlist"/>
              <w:jc w:val="both"/>
              <w:rPr>
                <w:rFonts w:asciiTheme="majorHAnsi" w:hAnsiTheme="majorHAnsi" w:cstheme="majorHAnsi"/>
                <w:noProof/>
                <w:sz w:val="24"/>
                <w:szCs w:val="24"/>
              </w:rPr>
            </w:pP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>b)</w:t>
            </w:r>
            <w:r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 </w:t>
            </w: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>nie prowadz</w:t>
            </w:r>
            <w:r>
              <w:rPr>
                <w:rFonts w:asciiTheme="majorHAnsi" w:hAnsiTheme="majorHAnsi" w:cstheme="majorHAnsi"/>
                <w:noProof/>
                <w:sz w:val="24"/>
                <w:szCs w:val="24"/>
              </w:rPr>
              <w:t>ę</w:t>
            </w: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 działalności i nie utrzymuj</w:t>
            </w:r>
            <w:r>
              <w:rPr>
                <w:rFonts w:asciiTheme="majorHAnsi" w:hAnsiTheme="majorHAnsi" w:cstheme="majorHAnsi"/>
                <w:noProof/>
                <w:sz w:val="24"/>
                <w:szCs w:val="24"/>
              </w:rPr>
              <w:t>ę</w:t>
            </w: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 relacji biznesowych z podmiotami mającymi siedzibę lub utworzonymi w krajach z Czarnej listy; </w:t>
            </w:r>
          </w:p>
          <w:p w14:paraId="0D75F710" w14:textId="3D4F2AAF" w:rsidR="00F6152E" w:rsidRPr="00F6152E" w:rsidRDefault="00F6152E" w:rsidP="00F6152E">
            <w:pPr>
              <w:pStyle w:val="Akapitzlist"/>
              <w:jc w:val="both"/>
              <w:rPr>
                <w:rFonts w:asciiTheme="majorHAnsi" w:hAnsiTheme="majorHAnsi" w:cstheme="majorHAnsi"/>
                <w:noProof/>
                <w:sz w:val="24"/>
                <w:szCs w:val="24"/>
              </w:rPr>
            </w:pP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>c)</w:t>
            </w:r>
            <w:r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 </w:t>
            </w: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nie zachodzą w stosunku do </w:t>
            </w:r>
            <w:r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mnie </w:t>
            </w: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przesłanki do wykluczenia określone w art. 136 Rozporządzenia 2018/1046; </w:t>
            </w:r>
          </w:p>
          <w:p w14:paraId="01BFB86A" w14:textId="1B0AEFFC" w:rsidR="00F6152E" w:rsidRPr="00247363" w:rsidRDefault="00F6152E" w:rsidP="00F20C10">
            <w:pPr>
              <w:pStyle w:val="Akapitzlist"/>
              <w:jc w:val="both"/>
              <w:rPr>
                <w:rFonts w:asciiTheme="majorHAnsi" w:hAnsiTheme="majorHAnsi" w:cstheme="majorHAnsi"/>
                <w:noProof/>
                <w:sz w:val="24"/>
                <w:szCs w:val="24"/>
              </w:rPr>
            </w:pP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>d)</w:t>
            </w:r>
            <w:r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 </w:t>
            </w: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>spełnione zostały warunki umożliwiające zastosowanie wyjątku od zakazu nawiązywania stosunków z państwami znajdującymi się na liście państw z Czarnej listy – jeśli dotyczy</w:t>
            </w:r>
          </w:p>
        </w:tc>
      </w:tr>
      <w:tr w:rsidR="00247363" w:rsidRPr="008514B5" w14:paraId="71F98E36" w14:textId="77777777" w:rsidTr="00F20C10">
        <w:trPr>
          <w:trHeight w:val="381"/>
          <w:jc w:val="center"/>
        </w:trPr>
        <w:tc>
          <w:tcPr>
            <w:tcW w:w="49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108EE4" w14:textId="2A5D74B1" w:rsidR="00247363" w:rsidRPr="00F6152E" w:rsidRDefault="00426A53" w:rsidP="00F6152E">
            <w:pPr>
              <w:pStyle w:val="Akapitzlist"/>
              <w:jc w:val="both"/>
              <w:rPr>
                <w:rFonts w:ascii="Calibri" w:hAnsi="Calibri" w:cs="Calibri"/>
                <w:noProof/>
                <w:sz w:val="36"/>
                <w:szCs w:val="32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1366129211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247363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  <w:r w:rsidR="00F6152E">
              <w:rPr>
                <w:rFonts w:ascii="Calibri" w:hAnsi="Calibri" w:cs="Calibri"/>
                <w:noProof/>
                <w:sz w:val="36"/>
                <w:szCs w:val="32"/>
              </w:rPr>
              <w:t xml:space="preserve"> </w:t>
            </w:r>
            <w:r w:rsidR="00247363" w:rsidRPr="00F20C1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oświadczam</w:t>
            </w:r>
          </w:p>
        </w:tc>
        <w:tc>
          <w:tcPr>
            <w:tcW w:w="506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468216" w14:textId="47A4167B" w:rsidR="00247363" w:rsidRPr="00F6152E" w:rsidRDefault="00426A53" w:rsidP="00F6152E">
            <w:pPr>
              <w:pStyle w:val="Akapitzlist"/>
              <w:jc w:val="both"/>
              <w:rPr>
                <w:noProof/>
              </w:rPr>
            </w:pPr>
            <w:sdt>
              <w:sdtPr>
                <w:rPr>
                  <w:rFonts w:asciiTheme="majorHAnsi" w:hAnsiTheme="majorHAnsi" w:cstheme="majorHAnsi"/>
                  <w:noProof/>
                  <w:sz w:val="24"/>
                  <w:szCs w:val="24"/>
                </w:rPr>
                <w:id w:val="586341485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247363" w:rsidRPr="00247363">
                  <w:rPr>
                    <w:rFonts w:ascii="Segoe UI Symbol" w:eastAsia="MS Gothic" w:hAnsi="Segoe UI Symbol" w:cs="Segoe UI Symbol"/>
                    <w:noProof/>
                    <w:sz w:val="24"/>
                    <w:szCs w:val="24"/>
                  </w:rPr>
                  <w:t>☐</w:t>
                </w:r>
              </w:sdtContent>
            </w:sdt>
            <w:r w:rsid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 </w:t>
            </w:r>
            <w:r w:rsidR="00F6152E"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odmawiam złożenia </w:t>
            </w:r>
            <w:r w:rsidR="00247363" w:rsidRPr="00F20C1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oświadcz</w:t>
            </w:r>
            <w:r w:rsidR="00F6152E" w:rsidRPr="00F20C1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enia</w:t>
            </w:r>
          </w:p>
        </w:tc>
      </w:tr>
    </w:tbl>
    <w:p w14:paraId="3DBB5C7B" w14:textId="77777777" w:rsidR="008F2D15" w:rsidRDefault="008F2D15"/>
    <w:tbl>
      <w:tblPr>
        <w:tblStyle w:val="Tabela-Siatka"/>
        <w:tblW w:w="999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98"/>
      </w:tblGrid>
      <w:tr w:rsidR="008F2D15" w:rsidRPr="008514B5" w14:paraId="43F56529" w14:textId="77777777" w:rsidTr="00F20C10">
        <w:trPr>
          <w:trHeight w:val="889"/>
          <w:jc w:val="center"/>
        </w:trPr>
        <w:tc>
          <w:tcPr>
            <w:tcW w:w="9998" w:type="dxa"/>
            <w:shd w:val="clear" w:color="auto" w:fill="D9D9D9" w:themeFill="background1" w:themeFillShade="D9"/>
            <w:vAlign w:val="center"/>
          </w:tcPr>
          <w:p w14:paraId="428FC38C" w14:textId="77777777" w:rsidR="008F2D15" w:rsidRPr="00F20C10" w:rsidRDefault="008F2D15" w:rsidP="008F2D15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F20C1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W związku z wnioskiem upoważniam Pożyczkodawcę/Partnera Finansującego (adresata wniosku) do wystąpienia do dowolnego organu administracji publicznej (w szczególności do dowolnego Powiatowego Urzędu Pracy) lub innej osoby (o ile okaże się to konieczne) w celu weryfikacji prawdziwości danych przedstawionych przeze mnie we wniosku o umorzenie pożyczki.</w:t>
            </w:r>
          </w:p>
          <w:p w14:paraId="45680E32" w14:textId="08E98E15" w:rsidR="008F2D15" w:rsidRPr="00F20C10" w:rsidRDefault="008F2D15" w:rsidP="00F20C10">
            <w:pPr>
              <w:jc w:val="both"/>
              <w:rPr>
                <w:rFonts w:asciiTheme="majorHAnsi" w:hAnsiTheme="majorHAnsi" w:cstheme="majorHAnsi"/>
                <w:noProof/>
                <w:sz w:val="24"/>
                <w:szCs w:val="24"/>
              </w:rPr>
            </w:pPr>
            <w:r w:rsidRPr="00F20C1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Jednocześnie upoważniam organa administracji publicznej (w szczególności Powiatowy Urząd Pracy) lub inną osobę (o ile okaże się to konieczne) będącą adresatem zapytania skierowanego przez Pożyczkodawcę / Partnera Finansującego do udzielenia wszelkich wymaganych w zapytaniu informacji dotyczących mnie, a będących w posiadaniu adresata zapytania i wyrażam na powyższe nieodwołalnie zgodę. </w:t>
            </w:r>
          </w:p>
        </w:tc>
      </w:tr>
    </w:tbl>
    <w:p w14:paraId="01D63D3F" w14:textId="77777777" w:rsidR="006A23F3" w:rsidRDefault="006A23F3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5C0732F0" w14:textId="77777777" w:rsidR="008F2D15" w:rsidRDefault="008F2D15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21B6F3B8" w14:textId="55AAE8F0" w:rsidR="001D009B" w:rsidRDefault="001D009B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18B7155C" w14:textId="77777777" w:rsidR="00E73015" w:rsidRDefault="00E73015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4ACB4D38" w14:textId="77777777" w:rsidR="001D009B" w:rsidRDefault="001D009B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2D79DA72" w14:textId="77777777" w:rsidR="001D009B" w:rsidRDefault="001D009B" w:rsidP="001D009B">
      <w:pPr>
        <w:spacing w:after="0"/>
      </w:pPr>
      <w:r>
        <w:t>……………………………………….</w:t>
      </w:r>
      <w:r>
        <w:tab/>
      </w:r>
      <w:r>
        <w:tab/>
      </w:r>
      <w:r>
        <w:tab/>
      </w:r>
      <w:r>
        <w:tab/>
      </w:r>
      <w:r>
        <w:tab/>
        <w:t>……………………………………….</w:t>
      </w:r>
    </w:p>
    <w:p w14:paraId="11A96A1D" w14:textId="3378D228" w:rsidR="001D009B" w:rsidRPr="00F20C10" w:rsidRDefault="001D009B" w:rsidP="006A23F3">
      <w:pPr>
        <w:spacing w:after="0"/>
        <w:rPr>
          <w:rFonts w:asciiTheme="majorHAnsi" w:hAnsiTheme="majorHAnsi" w:cstheme="majorHAnsi"/>
          <w:sz w:val="24"/>
          <w:szCs w:val="24"/>
          <w:lang w:val="pl-PL"/>
        </w:rPr>
      </w:pPr>
      <w:r w:rsidRPr="00F20C10">
        <w:rPr>
          <w:rFonts w:asciiTheme="majorHAnsi" w:hAnsiTheme="majorHAnsi" w:cstheme="majorHAnsi"/>
          <w:sz w:val="24"/>
          <w:szCs w:val="24"/>
        </w:rPr>
        <w:t>/</w:t>
      </w:r>
      <w:proofErr w:type="spellStart"/>
      <w:r w:rsidRPr="00F20C10">
        <w:rPr>
          <w:rFonts w:asciiTheme="majorHAnsi" w:hAnsiTheme="majorHAnsi" w:cstheme="majorHAnsi"/>
          <w:sz w:val="24"/>
          <w:szCs w:val="24"/>
        </w:rPr>
        <w:t>miejscowość</w:t>
      </w:r>
      <w:proofErr w:type="spellEnd"/>
      <w:r w:rsidRPr="00F20C10">
        <w:rPr>
          <w:rFonts w:asciiTheme="majorHAnsi" w:hAnsiTheme="majorHAnsi" w:cstheme="majorHAnsi"/>
          <w:sz w:val="24"/>
          <w:szCs w:val="24"/>
        </w:rPr>
        <w:t xml:space="preserve">, data/ </w:t>
      </w:r>
      <w:r w:rsidRPr="00F20C10">
        <w:rPr>
          <w:rFonts w:asciiTheme="majorHAnsi" w:hAnsiTheme="majorHAnsi" w:cstheme="majorHAnsi"/>
          <w:sz w:val="24"/>
          <w:szCs w:val="24"/>
        </w:rPr>
        <w:tab/>
      </w:r>
      <w:r w:rsidRPr="00F20C10">
        <w:rPr>
          <w:rFonts w:asciiTheme="majorHAnsi" w:hAnsiTheme="majorHAnsi" w:cstheme="majorHAnsi"/>
          <w:sz w:val="24"/>
          <w:szCs w:val="24"/>
        </w:rPr>
        <w:tab/>
      </w:r>
      <w:r w:rsidRPr="00F20C10">
        <w:rPr>
          <w:rFonts w:asciiTheme="majorHAnsi" w:hAnsiTheme="majorHAnsi" w:cstheme="majorHAnsi"/>
          <w:sz w:val="24"/>
          <w:szCs w:val="24"/>
        </w:rPr>
        <w:tab/>
      </w:r>
      <w:r w:rsidRPr="00F20C10">
        <w:rPr>
          <w:rFonts w:asciiTheme="majorHAnsi" w:hAnsiTheme="majorHAnsi" w:cstheme="majorHAnsi"/>
          <w:sz w:val="24"/>
          <w:szCs w:val="24"/>
        </w:rPr>
        <w:tab/>
      </w:r>
      <w:r w:rsidRPr="00F20C10">
        <w:rPr>
          <w:rFonts w:asciiTheme="majorHAnsi" w:hAnsiTheme="majorHAnsi" w:cstheme="majorHAnsi"/>
          <w:sz w:val="24"/>
          <w:szCs w:val="24"/>
        </w:rPr>
        <w:tab/>
      </w:r>
      <w:r w:rsidRPr="00F20C10">
        <w:rPr>
          <w:rFonts w:asciiTheme="majorHAnsi" w:hAnsiTheme="majorHAnsi" w:cstheme="majorHAnsi"/>
          <w:sz w:val="24"/>
          <w:szCs w:val="24"/>
        </w:rPr>
        <w:tab/>
        <w:t xml:space="preserve">/ </w:t>
      </w:r>
      <w:proofErr w:type="spellStart"/>
      <w:r w:rsidRPr="00F20C10">
        <w:rPr>
          <w:rFonts w:asciiTheme="majorHAnsi" w:hAnsiTheme="majorHAnsi" w:cstheme="majorHAnsi"/>
          <w:sz w:val="24"/>
          <w:szCs w:val="24"/>
        </w:rPr>
        <w:t>podpis</w:t>
      </w:r>
      <w:proofErr w:type="spellEnd"/>
      <w:r w:rsidRPr="00F20C10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F20C10">
        <w:rPr>
          <w:rFonts w:asciiTheme="majorHAnsi" w:hAnsiTheme="majorHAnsi" w:cstheme="majorHAnsi"/>
          <w:sz w:val="24"/>
          <w:szCs w:val="24"/>
        </w:rPr>
        <w:t>Pożyczkobiorcy</w:t>
      </w:r>
      <w:proofErr w:type="spellEnd"/>
      <w:r w:rsidRPr="00F20C10">
        <w:rPr>
          <w:rFonts w:asciiTheme="majorHAnsi" w:hAnsiTheme="majorHAnsi" w:cstheme="majorHAnsi"/>
          <w:sz w:val="24"/>
          <w:szCs w:val="24"/>
        </w:rPr>
        <w:t xml:space="preserve"> /</w:t>
      </w:r>
    </w:p>
    <w:p w14:paraId="7F1EDCD4" w14:textId="77777777" w:rsidR="001D009B" w:rsidRDefault="001D009B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1848F18D" w14:textId="77777777" w:rsidR="008F2D15" w:rsidRDefault="008F2D15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06C520CD" w14:textId="77777777" w:rsidR="008F2D15" w:rsidRDefault="008F2D15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3B0BFBE5" w14:textId="77777777" w:rsidR="008F2D15" w:rsidRDefault="008F2D15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65978E15" w14:textId="77777777" w:rsidR="008F2D15" w:rsidRDefault="008F2D15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4ABC09C7" w14:textId="77777777" w:rsidR="008F2D15" w:rsidRDefault="008F2D15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598E567D" w14:textId="77777777" w:rsidR="001D009B" w:rsidRDefault="001D009B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378DDD2C" w14:textId="77777777" w:rsidR="001D009B" w:rsidRPr="006A23F3" w:rsidRDefault="001D009B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tbl>
      <w:tblPr>
        <w:tblStyle w:val="Tabela-Siatka"/>
        <w:tblW w:w="9965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9"/>
        <w:gridCol w:w="6704"/>
        <w:gridCol w:w="2552"/>
      </w:tblGrid>
      <w:tr w:rsidR="00934DED" w:rsidRPr="00E73015" w14:paraId="452EB3D0" w14:textId="77777777" w:rsidTr="00934DED">
        <w:trPr>
          <w:trHeight w:val="23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932A195" w14:textId="5CC711F7" w:rsidR="00934DED" w:rsidRPr="00E73015" w:rsidRDefault="00934DED" w:rsidP="00934DED">
            <w:pPr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  <w:lang w:val="pl-PL"/>
              </w:rPr>
              <w:t>NR</w:t>
            </w:r>
          </w:p>
        </w:tc>
        <w:tc>
          <w:tcPr>
            <w:tcW w:w="925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A247F26" w14:textId="1ED9650F" w:rsidR="00934DED" w:rsidRPr="00E73015" w:rsidRDefault="00934DED" w:rsidP="00934DED">
            <w:pPr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  <w:lang w:val="pl-PL"/>
              </w:rPr>
              <w:t>WYKAZ ZAŁĄCZNIKÓW</w:t>
            </w:r>
          </w:p>
        </w:tc>
      </w:tr>
      <w:tr w:rsidR="00934DED" w:rsidRPr="00E73015" w14:paraId="3A182AD0" w14:textId="77777777" w:rsidTr="00934DED">
        <w:trPr>
          <w:trHeight w:val="1254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683D03F" w14:textId="0BC9C0FC" w:rsidR="00934DED" w:rsidRPr="00E73015" w:rsidRDefault="00934DED" w:rsidP="00934DED">
            <w:pPr>
              <w:pStyle w:val="Listanumerowana"/>
              <w:numPr>
                <w:ilvl w:val="0"/>
                <w:numId w:val="0"/>
              </w:numPr>
              <w:ind w:left="-16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1.</w:t>
            </w: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23421E3" w14:textId="22CD887D" w:rsidR="00EC0937" w:rsidRPr="00E73015" w:rsidRDefault="00934DED" w:rsidP="00E7301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  <w:t>Zaświadczenie z PUP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, który wyda</w:t>
            </w:r>
            <w:r w:rsidR="00E73015"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ł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uprzednio zaświadczenie potwierdzające posiadanie przez wnioskodawcę </w:t>
            </w:r>
            <w:r w:rsidRPr="00E7301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  <w:t>statusu bezrobotnego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, dotyczące warunków z § 12 ust. 1 pkt 1) a, b i c Regulaminu.</w:t>
            </w:r>
          </w:p>
          <w:p w14:paraId="69344875" w14:textId="29C606C2" w:rsidR="00EC0937" w:rsidRPr="00E73015" w:rsidRDefault="00EC0937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 xml:space="preserve"> w przypadku osoby bezrobotnej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AEC4380" w14:textId="77777777" w:rsidR="00934DED" w:rsidRPr="00E73015" w:rsidRDefault="008A07D2" w:rsidP="008A07D2">
            <w:pPr>
              <w:pStyle w:val="Listanumerowana"/>
              <w:numPr>
                <w:ilvl w:val="0"/>
                <w:numId w:val="0"/>
              </w:numPr>
              <w:ind w:left="360" w:hanging="360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  <w:p w14:paraId="5D8107E1" w14:textId="01309F7E" w:rsidR="008661D7" w:rsidRPr="00E73015" w:rsidRDefault="008661D7" w:rsidP="008A07D2">
            <w:pPr>
              <w:pStyle w:val="Listanumerowana"/>
              <w:numPr>
                <w:ilvl w:val="0"/>
                <w:numId w:val="0"/>
              </w:numPr>
              <w:ind w:left="360" w:hanging="360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nie dotyczy</w:t>
            </w:r>
          </w:p>
        </w:tc>
      </w:tr>
      <w:tr w:rsidR="00934DED" w:rsidRPr="00E73015" w14:paraId="24B7A771" w14:textId="77777777" w:rsidTr="00934DED">
        <w:trPr>
          <w:trHeight w:val="1413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1C48F17" w14:textId="5A1897CE" w:rsidR="00934DED" w:rsidRPr="00E73015" w:rsidRDefault="00934DED" w:rsidP="00934DED">
            <w:pPr>
              <w:pStyle w:val="Listanumerowana"/>
              <w:numPr>
                <w:ilvl w:val="0"/>
                <w:numId w:val="0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2.</w:t>
            </w: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EE9AD4" w14:textId="7DD656D1" w:rsidR="00EC0937" w:rsidRPr="00E73015" w:rsidRDefault="00934DED" w:rsidP="00E7301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  <w:t>Zaświadczenie z PUP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, który wydal uprzednio zaświadczenie potwierdzające posiadanie przez wnioskodawcę </w:t>
            </w:r>
            <w:r w:rsidRPr="00E7301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  <w:t>statusu poszukującego pracy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w przypadku opiekuna </w:t>
            </w:r>
            <w:r w:rsidRPr="00E7301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  <w:t>osoby z niepełnosprawnością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, dotyczące warunków z § 12 ust. 1 pkt 1) a, b i d Regulaminu.</w:t>
            </w:r>
          </w:p>
          <w:p w14:paraId="3F31CC6F" w14:textId="0EAAA62C" w:rsidR="00EC0937" w:rsidRPr="00E73015" w:rsidRDefault="00EC0937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 xml:space="preserve"> w przypadku opiekuna osoby z niepełnosprawnością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7E03E19" w14:textId="77777777" w:rsidR="00934DED" w:rsidRPr="00E73015" w:rsidRDefault="008A07D2" w:rsidP="00FB021C">
            <w:pPr>
              <w:pStyle w:val="Listanumerowana"/>
              <w:numPr>
                <w:ilvl w:val="0"/>
                <w:numId w:val="0"/>
              </w:numPr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  <w:p w14:paraId="4B76B983" w14:textId="34672DD0" w:rsidR="008661D7" w:rsidRPr="00E73015" w:rsidRDefault="008661D7" w:rsidP="00FB021C">
            <w:pPr>
              <w:pStyle w:val="Listanumerowana"/>
              <w:numPr>
                <w:ilvl w:val="0"/>
                <w:numId w:val="0"/>
              </w:numPr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nie dotyczy</w:t>
            </w:r>
          </w:p>
        </w:tc>
      </w:tr>
      <w:tr w:rsidR="00934DED" w:rsidRPr="00E73015" w14:paraId="5E5FA65C" w14:textId="77777777" w:rsidTr="00934DED">
        <w:trPr>
          <w:trHeight w:val="980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D1C937B" w14:textId="7C848FB3" w:rsidR="00934DED" w:rsidRPr="00E73015" w:rsidRDefault="00934DED" w:rsidP="00934DED">
            <w:pPr>
              <w:pStyle w:val="Listanumerowana"/>
              <w:numPr>
                <w:ilvl w:val="0"/>
                <w:numId w:val="0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3.</w:t>
            </w: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271CE7E" w14:textId="2B79E1C0" w:rsidR="00107680" w:rsidRPr="00E73015" w:rsidRDefault="00934DED" w:rsidP="00E7301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  <w:t>Zaświadczenie z PUP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dotyczące nie otrzymania jednorazowych środków na podjęcie działalności gospodarczej, o których mowa w art. 46 ust. 1 pkt 2 ustawy (§ 12 ust. 1 pkt 4 Regulaminu).</w:t>
            </w:r>
          </w:p>
          <w:p w14:paraId="42BF1470" w14:textId="365A349F" w:rsidR="00107680" w:rsidRPr="00E73015" w:rsidRDefault="00107680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49F4D27" w14:textId="35D15F40" w:rsidR="00934DED" w:rsidRPr="00E73015" w:rsidRDefault="008661D7" w:rsidP="00934DED">
            <w:pPr>
              <w:pStyle w:val="Listanumerowana"/>
              <w:numPr>
                <w:ilvl w:val="0"/>
                <w:numId w:val="0"/>
              </w:numPr>
              <w:ind w:left="360" w:hanging="360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</w:tc>
      </w:tr>
      <w:tr w:rsidR="00934DED" w:rsidRPr="00E73015" w14:paraId="7BA2A638" w14:textId="77777777" w:rsidTr="00934DED">
        <w:trPr>
          <w:trHeight w:val="1077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49D6141" w14:textId="0489CC61" w:rsidR="00934DED" w:rsidRPr="00E73015" w:rsidRDefault="00934DED" w:rsidP="00934DED">
            <w:pPr>
              <w:pStyle w:val="Listanumerowana"/>
              <w:numPr>
                <w:ilvl w:val="0"/>
                <w:numId w:val="0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bookmarkStart w:id="6" w:name="_Hlk195788033"/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4.</w:t>
            </w:r>
          </w:p>
        </w:tc>
        <w:bookmarkEnd w:id="6"/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B9BD856" w14:textId="3C33D4DC" w:rsidR="008661D7" w:rsidRPr="00E73015" w:rsidRDefault="00934DED" w:rsidP="00E7301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  <w:t>Oświadczenie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o spełnieniu warunku, o którym mowa w § 12 ust. 1 pkt 1 lit. b Regulaminu (w zakresie bezzwrotnych środków innych niż środki Funduszu Pracy)</w:t>
            </w:r>
          </w:p>
          <w:p w14:paraId="1B72C561" w14:textId="2D5E86B4" w:rsidR="008661D7" w:rsidRPr="00E73015" w:rsidRDefault="008661D7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7E056B" w14:textId="23675113" w:rsidR="00934DED" w:rsidRPr="00E73015" w:rsidRDefault="00B9173B" w:rsidP="00934DED">
            <w:pPr>
              <w:pStyle w:val="Listanumerowana"/>
              <w:numPr>
                <w:ilvl w:val="0"/>
                <w:numId w:val="0"/>
              </w:numPr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</w:tc>
      </w:tr>
      <w:tr w:rsidR="00934DED" w:rsidRPr="00E73015" w14:paraId="2088909B" w14:textId="77777777" w:rsidTr="00934DED">
        <w:trPr>
          <w:trHeight w:val="1023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A520F42" w14:textId="35724C94" w:rsidR="00934DED" w:rsidRPr="00E73015" w:rsidRDefault="00934DED" w:rsidP="00934DED">
            <w:pPr>
              <w:pStyle w:val="Listanumerowana"/>
              <w:numPr>
                <w:ilvl w:val="0"/>
                <w:numId w:val="0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5.</w:t>
            </w: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FE4D8AA" w14:textId="6F4EC6F7" w:rsidR="008661D7" w:rsidRPr="00E73015" w:rsidRDefault="00934DED" w:rsidP="00E7301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  <w:t>Oświadczenie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</w:t>
            </w:r>
            <w:bookmarkStart w:id="7" w:name="_Hlk195788825"/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o rejestracji we wszystkich powiatowych urzędach pracy jako bezrobotny lub osoba poszukująca pracy za okres od 1 czerwca 2004 r.</w:t>
            </w:r>
            <w:bookmarkEnd w:id="7"/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;</w:t>
            </w:r>
          </w:p>
          <w:p w14:paraId="454FF5C9" w14:textId="51BE22AE" w:rsidR="008661D7" w:rsidRPr="00E73015" w:rsidRDefault="008661D7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9CFB612" w14:textId="204C3969" w:rsidR="00934DED" w:rsidRPr="00E73015" w:rsidRDefault="00B9173B" w:rsidP="00934DED">
            <w:pPr>
              <w:pStyle w:val="Listanumerowana"/>
              <w:numPr>
                <w:ilvl w:val="0"/>
                <w:numId w:val="0"/>
              </w:numPr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</w:tc>
      </w:tr>
      <w:tr w:rsidR="00934DED" w:rsidRPr="00E73015" w14:paraId="6F9F4068" w14:textId="77777777" w:rsidTr="00367FE4">
        <w:trPr>
          <w:trHeight w:val="1265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7D70B7F" w14:textId="7CF08B1A" w:rsidR="00934DED" w:rsidRPr="00E73015" w:rsidRDefault="00934DED" w:rsidP="00934DED">
            <w:pPr>
              <w:pStyle w:val="Listanumerowana"/>
              <w:numPr>
                <w:ilvl w:val="0"/>
                <w:numId w:val="0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6.</w:t>
            </w: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6886EA" w14:textId="5307DA4E" w:rsidR="008661D7" w:rsidRPr="00E73015" w:rsidRDefault="00934DED" w:rsidP="00E7301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  <w:t>Zaświadczenia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z każdego z urzędów pracy, w których zarejestrowany był Pożyczkobiorca, dotyczące nie otrzymania jednorazowych środków na podjęcie działalności gospodarczej, o których mowa w art. 46 ust. 1 pkt 2 ustawy (§ 12 ust. 1 pkt 4 Regulaminu)</w:t>
            </w:r>
            <w:r w:rsidR="008661D7"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.</w:t>
            </w:r>
          </w:p>
          <w:p w14:paraId="71A6D8D8" w14:textId="50DAB53F" w:rsidR="008661D7" w:rsidRPr="00E73015" w:rsidRDefault="008661D7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DE5C7F3" w14:textId="03FC57A1" w:rsidR="00B9173B" w:rsidRPr="00E73015" w:rsidRDefault="00B9173B" w:rsidP="00B9173B">
            <w:pPr>
              <w:pStyle w:val="Listanumerowana"/>
              <w:numPr>
                <w:ilvl w:val="0"/>
                <w:numId w:val="0"/>
              </w:numPr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  <w:p w14:paraId="159426C0" w14:textId="233494D0" w:rsidR="00934DED" w:rsidRPr="00E73015" w:rsidRDefault="00B9173B" w:rsidP="00B9173B">
            <w:pPr>
              <w:pStyle w:val="Listanumerowana"/>
              <w:numPr>
                <w:ilvl w:val="0"/>
                <w:numId w:val="0"/>
              </w:numPr>
              <w:ind w:left="360" w:hanging="360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nie dotyczy</w:t>
            </w:r>
          </w:p>
        </w:tc>
      </w:tr>
      <w:tr w:rsidR="00367FE4" w:rsidRPr="00E73015" w14:paraId="1C83EC65" w14:textId="77777777" w:rsidTr="00E73015">
        <w:trPr>
          <w:trHeight w:val="1030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C47E75C" w14:textId="3926C538" w:rsidR="00367FE4" w:rsidRPr="00E73015" w:rsidRDefault="00367FE4" w:rsidP="00367FE4">
            <w:pPr>
              <w:pStyle w:val="Listanumerowana"/>
              <w:numPr>
                <w:ilvl w:val="0"/>
                <w:numId w:val="46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C577FF" w14:textId="00A84912" w:rsidR="008661D7" w:rsidRPr="00E73015" w:rsidRDefault="00426A53" w:rsidP="00E7301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hyperlink r:id="rId8" w:history="1">
              <w:r w:rsidR="00A14898" w:rsidRPr="00E73015">
                <w:rPr>
                  <w:rFonts w:asciiTheme="majorHAnsi" w:hAnsiTheme="majorHAnsi" w:cstheme="majorHAnsi"/>
                  <w:sz w:val="20"/>
                  <w:szCs w:val="20"/>
                  <w:lang w:val="pl-PL"/>
                </w:rPr>
                <w:t>OŚWIADCZENIE WNIOSKODAWCY O OTRZYMANIU / NIEOTRZYMANIU POMOCY DE MINIMIS</w:t>
              </w:r>
            </w:hyperlink>
          </w:p>
          <w:p w14:paraId="1D83A2CB" w14:textId="5186362A" w:rsidR="008661D7" w:rsidRPr="00E73015" w:rsidRDefault="008661D7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E090EA6" w14:textId="2786FC6C" w:rsidR="00367FE4" w:rsidRPr="00E73015" w:rsidRDefault="00B9173B" w:rsidP="00934DED">
            <w:pPr>
              <w:pStyle w:val="Listanumerowana"/>
              <w:numPr>
                <w:ilvl w:val="0"/>
                <w:numId w:val="0"/>
              </w:numPr>
              <w:ind w:left="360" w:hanging="360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</w:tc>
      </w:tr>
      <w:tr w:rsidR="00367FE4" w:rsidRPr="00E73015" w14:paraId="7B7B6CF0" w14:textId="77777777" w:rsidTr="00E73015">
        <w:trPr>
          <w:trHeight w:val="416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BF47C5A" w14:textId="755BEF3D" w:rsidR="00367FE4" w:rsidRPr="00E73015" w:rsidRDefault="00367FE4" w:rsidP="00367FE4">
            <w:pPr>
              <w:pStyle w:val="Listanumerowana"/>
              <w:numPr>
                <w:ilvl w:val="0"/>
                <w:numId w:val="46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FE4DA6" w14:textId="29198BC1" w:rsidR="008661D7" w:rsidRPr="00E73015" w:rsidRDefault="00A14898" w:rsidP="00E7301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FORMULARZ INFORMACJI PRZEDSTAWIONYCH PRZY UBIEGANIU SIĘ O POMOC PUBLICZNĄ DE MINIMIS (a w przypadku prowadzenia działalności rolniczej </w:t>
            </w:r>
            <w:hyperlink r:id="rId9" w:history="1">
              <w:r w:rsidR="007914F7" w:rsidRPr="00E73015">
                <w:rPr>
                  <w:rStyle w:val="Hipercze"/>
                  <w:rFonts w:asciiTheme="majorHAnsi" w:hAnsiTheme="majorHAnsi" w:cstheme="majorHAnsi"/>
                  <w:color w:val="424342"/>
                  <w:sz w:val="20"/>
                  <w:szCs w:val="20"/>
                  <w:u w:val="none"/>
                  <w:shd w:val="clear" w:color="auto" w:fill="FFFFFF"/>
                </w:rPr>
                <w:t>FORMULARZ INFORMACJI PRZEDSTAWIONYCH PRZY UBIEGANIU SIĘ POMOC PUBLICZNĄ INNĄ, NIŻ POMOC DE MINIMIS</w:t>
              </w:r>
            </w:hyperlink>
            <w:r w:rsidR="007914F7" w:rsidRPr="00E73015">
              <w:rPr>
                <w:rFonts w:asciiTheme="majorHAnsi" w:hAnsiTheme="majorHAnsi" w:cstheme="majorHAnsi"/>
                <w:sz w:val="20"/>
                <w:szCs w:val="20"/>
              </w:rPr>
              <w:t>)</w:t>
            </w:r>
          </w:p>
          <w:p w14:paraId="1D536F20" w14:textId="4FAC713A" w:rsidR="008661D7" w:rsidRPr="00E73015" w:rsidRDefault="008661D7" w:rsidP="00675230">
            <w:pPr>
              <w:pStyle w:val="Listanumerowana"/>
              <w:numPr>
                <w:ilvl w:val="0"/>
                <w:numId w:val="0"/>
              </w:numPr>
              <w:ind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4DADDCB" w14:textId="31D22C34" w:rsidR="00367FE4" w:rsidRPr="00E73015" w:rsidRDefault="00B9173B" w:rsidP="00934DED">
            <w:pPr>
              <w:pStyle w:val="Listanumerowana"/>
              <w:numPr>
                <w:ilvl w:val="0"/>
                <w:numId w:val="0"/>
              </w:numPr>
              <w:ind w:left="360" w:hanging="360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</w:tc>
      </w:tr>
      <w:tr w:rsidR="009A5781" w:rsidRPr="00E73015" w14:paraId="7614CFA1" w14:textId="77777777" w:rsidTr="00E73015">
        <w:trPr>
          <w:trHeight w:val="1079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63EEB5" w14:textId="77777777" w:rsidR="009A5781" w:rsidRPr="00E73015" w:rsidRDefault="009A5781" w:rsidP="00367FE4">
            <w:pPr>
              <w:pStyle w:val="Listanumerowana"/>
              <w:numPr>
                <w:ilvl w:val="0"/>
                <w:numId w:val="46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C6EECD3" w14:textId="54133A16" w:rsidR="009A5781" w:rsidRPr="00E73015" w:rsidRDefault="00426A53" w:rsidP="00E7301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hyperlink r:id="rId10" w:history="1">
              <w:r w:rsidR="009A5781" w:rsidRPr="00E73015">
                <w:rPr>
                  <w:rStyle w:val="Hipercze"/>
                  <w:rFonts w:asciiTheme="majorHAnsi" w:hAnsiTheme="majorHAnsi" w:cstheme="majorHAnsi"/>
                  <w:color w:val="424342"/>
                  <w:sz w:val="20"/>
                  <w:szCs w:val="20"/>
                  <w:u w:val="none"/>
                  <w:shd w:val="clear" w:color="auto" w:fill="FFFFFF"/>
                </w:rPr>
                <w:t>OŚWIADCZENIE WNIOSKODAWCY/ POŻYCZKOBIORCY O NIEPODLEGANIU WYKLUCZENIU Z TYTUŁU SANKCJI</w:t>
              </w:r>
            </w:hyperlink>
          </w:p>
          <w:p w14:paraId="6FC94A5A" w14:textId="16800BE2" w:rsidR="009A5781" w:rsidRPr="00E73015" w:rsidRDefault="009A5781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8364C2B" w14:textId="5DD7DA7E" w:rsidR="009A5781" w:rsidRPr="00E73015" w:rsidRDefault="009A5781" w:rsidP="00934DED">
            <w:pPr>
              <w:pStyle w:val="Listanumerowana"/>
              <w:numPr>
                <w:ilvl w:val="0"/>
                <w:numId w:val="0"/>
              </w:numPr>
              <w:ind w:left="360" w:hanging="360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</w:tc>
      </w:tr>
      <w:tr w:rsidR="00691109" w:rsidRPr="00E73015" w14:paraId="30709027" w14:textId="77777777" w:rsidTr="00E73015">
        <w:trPr>
          <w:trHeight w:val="614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43D7F1" w14:textId="77777777" w:rsidR="00691109" w:rsidRPr="00E73015" w:rsidRDefault="00691109" w:rsidP="00367FE4">
            <w:pPr>
              <w:pStyle w:val="Listanumerowana"/>
              <w:numPr>
                <w:ilvl w:val="0"/>
                <w:numId w:val="46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C0292B" w14:textId="66BD791C" w:rsidR="00691109" w:rsidRPr="00E73015" w:rsidRDefault="00691109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Inne ……………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F830B0" w14:textId="77777777" w:rsidR="00691109" w:rsidRPr="00E73015" w:rsidRDefault="00691109" w:rsidP="00934DED">
            <w:pPr>
              <w:pStyle w:val="Listanumerowana"/>
              <w:numPr>
                <w:ilvl w:val="0"/>
                <w:numId w:val="0"/>
              </w:numPr>
              <w:ind w:left="360" w:hanging="360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</w:p>
        </w:tc>
      </w:tr>
    </w:tbl>
    <w:p w14:paraId="419DAA7A" w14:textId="77777777" w:rsidR="006A02E0" w:rsidRPr="00E73015" w:rsidRDefault="006A02E0" w:rsidP="00D211DB">
      <w:pPr>
        <w:rPr>
          <w:rFonts w:asciiTheme="majorHAnsi" w:hAnsiTheme="majorHAnsi" w:cstheme="majorHAnsi"/>
          <w:sz w:val="20"/>
          <w:szCs w:val="20"/>
          <w:lang w:val="pl-PL"/>
        </w:rPr>
      </w:pPr>
    </w:p>
    <w:p w14:paraId="772580FB" w14:textId="77777777" w:rsidR="001D009B" w:rsidRPr="00E73015" w:rsidRDefault="001D009B" w:rsidP="00D211DB">
      <w:pPr>
        <w:rPr>
          <w:rFonts w:asciiTheme="majorHAnsi" w:hAnsiTheme="majorHAnsi" w:cstheme="majorHAnsi"/>
          <w:sz w:val="20"/>
          <w:szCs w:val="20"/>
          <w:lang w:val="pl-PL"/>
        </w:rPr>
      </w:pPr>
    </w:p>
    <w:p w14:paraId="536B0D44" w14:textId="76E16681" w:rsidR="001D009B" w:rsidRPr="00E73015" w:rsidRDefault="001D009B" w:rsidP="00E73015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E73015">
        <w:rPr>
          <w:rFonts w:asciiTheme="majorHAnsi" w:hAnsiTheme="majorHAnsi" w:cstheme="majorHAnsi"/>
          <w:sz w:val="20"/>
          <w:szCs w:val="20"/>
        </w:rPr>
        <w:t>……………………………………….</w:t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="00E73015">
        <w:rPr>
          <w:rFonts w:asciiTheme="majorHAnsi" w:hAnsiTheme="majorHAnsi" w:cstheme="majorHAnsi"/>
          <w:sz w:val="20"/>
          <w:szCs w:val="20"/>
        </w:rPr>
        <w:t xml:space="preserve">                </w:t>
      </w:r>
      <w:r w:rsidRPr="00E73015">
        <w:rPr>
          <w:rFonts w:asciiTheme="majorHAnsi" w:hAnsiTheme="majorHAnsi" w:cstheme="majorHAnsi"/>
          <w:sz w:val="20"/>
          <w:szCs w:val="20"/>
        </w:rPr>
        <w:t>……………………………………….</w:t>
      </w:r>
    </w:p>
    <w:p w14:paraId="4CE8BC6C" w14:textId="55FA3C93" w:rsidR="001D009B" w:rsidRPr="00E73015" w:rsidRDefault="001D009B" w:rsidP="00E73015">
      <w:pPr>
        <w:spacing w:after="0" w:line="240" w:lineRule="auto"/>
        <w:rPr>
          <w:rFonts w:asciiTheme="majorHAnsi" w:hAnsiTheme="majorHAnsi" w:cstheme="majorHAnsi"/>
          <w:sz w:val="20"/>
          <w:szCs w:val="20"/>
          <w:lang w:val="pl-PL"/>
        </w:rPr>
      </w:pPr>
      <w:r w:rsidRPr="00E73015">
        <w:rPr>
          <w:rFonts w:asciiTheme="majorHAnsi" w:hAnsiTheme="majorHAnsi" w:cstheme="majorHAnsi"/>
          <w:sz w:val="20"/>
          <w:szCs w:val="20"/>
        </w:rPr>
        <w:t>/</w:t>
      </w:r>
      <w:proofErr w:type="spellStart"/>
      <w:r w:rsidRPr="00E73015">
        <w:rPr>
          <w:rFonts w:asciiTheme="majorHAnsi" w:hAnsiTheme="majorHAnsi" w:cstheme="majorHAnsi"/>
          <w:sz w:val="20"/>
          <w:szCs w:val="20"/>
        </w:rPr>
        <w:t>miejscowość</w:t>
      </w:r>
      <w:proofErr w:type="spellEnd"/>
      <w:r w:rsidRPr="00E73015">
        <w:rPr>
          <w:rFonts w:asciiTheme="majorHAnsi" w:hAnsiTheme="majorHAnsi" w:cstheme="majorHAnsi"/>
          <w:sz w:val="20"/>
          <w:szCs w:val="20"/>
        </w:rPr>
        <w:t xml:space="preserve">, data/ </w:t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Pr="00E73015">
        <w:rPr>
          <w:rFonts w:asciiTheme="majorHAnsi" w:hAnsiTheme="majorHAnsi" w:cstheme="majorHAnsi"/>
          <w:sz w:val="20"/>
          <w:szCs w:val="20"/>
        </w:rPr>
        <w:tab/>
        <w:t xml:space="preserve">/ </w:t>
      </w:r>
      <w:proofErr w:type="spellStart"/>
      <w:r w:rsidRPr="00E73015">
        <w:rPr>
          <w:rFonts w:asciiTheme="majorHAnsi" w:hAnsiTheme="majorHAnsi" w:cstheme="majorHAnsi"/>
          <w:sz w:val="20"/>
          <w:szCs w:val="20"/>
        </w:rPr>
        <w:t>podpis</w:t>
      </w:r>
      <w:proofErr w:type="spellEnd"/>
      <w:r w:rsidRPr="00E73015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E73015">
        <w:rPr>
          <w:rFonts w:asciiTheme="majorHAnsi" w:hAnsiTheme="majorHAnsi" w:cstheme="majorHAnsi"/>
          <w:sz w:val="20"/>
          <w:szCs w:val="20"/>
        </w:rPr>
        <w:t>Pożyczkobiorcy</w:t>
      </w:r>
      <w:proofErr w:type="spellEnd"/>
      <w:r w:rsidRPr="00E73015">
        <w:rPr>
          <w:rFonts w:asciiTheme="majorHAnsi" w:hAnsiTheme="majorHAnsi" w:cstheme="majorHAnsi"/>
          <w:sz w:val="20"/>
          <w:szCs w:val="20"/>
        </w:rPr>
        <w:t xml:space="preserve"> /</w:t>
      </w:r>
    </w:p>
    <w:p w14:paraId="3AA47D63" w14:textId="2C05D119" w:rsidR="001D009B" w:rsidRDefault="001D009B" w:rsidP="00D211DB">
      <w:pPr>
        <w:rPr>
          <w:rFonts w:asciiTheme="majorHAnsi" w:hAnsiTheme="majorHAnsi" w:cstheme="majorHAnsi"/>
          <w:sz w:val="24"/>
          <w:szCs w:val="24"/>
          <w:lang w:val="pl-PL"/>
        </w:rPr>
      </w:pPr>
    </w:p>
    <w:p w14:paraId="76338984" w14:textId="77777777" w:rsidR="00E73015" w:rsidRDefault="00E73015" w:rsidP="00D211DB">
      <w:pPr>
        <w:rPr>
          <w:rFonts w:asciiTheme="majorHAnsi" w:hAnsiTheme="majorHAnsi" w:cstheme="majorHAnsi"/>
          <w:sz w:val="24"/>
          <w:szCs w:val="24"/>
          <w:lang w:val="pl-PL"/>
        </w:rPr>
      </w:pPr>
    </w:p>
    <w:p w14:paraId="7F48703D" w14:textId="77777777" w:rsidR="0030560F" w:rsidRPr="0030560F" w:rsidRDefault="0030560F" w:rsidP="0030560F">
      <w:pPr>
        <w:shd w:val="clear" w:color="auto" w:fill="FFFFFF"/>
        <w:suppressAutoHyphens/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</w:pPr>
      <w:r w:rsidRPr="0030560F"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  <w:t xml:space="preserve">Informacja Partnera Finansującego </w:t>
      </w:r>
      <w:proofErr w:type="spellStart"/>
      <w:r w:rsidRPr="0030560F"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  <w:t>ws</w:t>
      </w:r>
      <w:proofErr w:type="spellEnd"/>
      <w:r w:rsidRPr="0030560F"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  <w:t xml:space="preserve"> przetwarzania danych osobowych</w:t>
      </w:r>
      <w:r w:rsidRPr="0030560F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:</w:t>
      </w:r>
    </w:p>
    <w:p w14:paraId="1906CDEC" w14:textId="77777777" w:rsidR="0030560F" w:rsidRPr="0030560F" w:rsidRDefault="0030560F" w:rsidP="0030560F">
      <w:pPr>
        <w:keepNext/>
        <w:numPr>
          <w:ilvl w:val="0"/>
          <w:numId w:val="48"/>
        </w:numPr>
        <w:shd w:val="clear" w:color="auto" w:fill="FFFFFF"/>
        <w:suppressAutoHyphens/>
        <w:spacing w:after="0" w:line="240" w:lineRule="auto"/>
        <w:ind w:left="284" w:hanging="284"/>
        <w:jc w:val="both"/>
        <w:outlineLvl w:val="0"/>
        <w:rPr>
          <w:rFonts w:ascii="Calibri" w:eastAsia="Times New Roman" w:hAnsi="Calibri" w:cs="Calibri"/>
          <w:sz w:val="16"/>
          <w:szCs w:val="16"/>
          <w:lang w:val="pl-PL" w:eastAsia="pl-PL"/>
        </w:rPr>
      </w:pPr>
      <w:r w:rsidRPr="0030560F">
        <w:rPr>
          <w:rFonts w:ascii="Calibri" w:eastAsia="Times New Roman" w:hAnsi="Calibri" w:cs="Calibri"/>
          <w:sz w:val="16"/>
          <w:szCs w:val="16"/>
          <w:lang w:val="pl-PL" w:eastAsia="pl-PL"/>
        </w:rPr>
        <w:t>Przetwarzanie danych osobowych będzie odbywać się w trybie i na zasadach określonych w Rozporządzeniu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[„RODO”].</w:t>
      </w:r>
    </w:p>
    <w:p w14:paraId="351690A8" w14:textId="77777777" w:rsidR="0030560F" w:rsidRPr="0030560F" w:rsidRDefault="0030560F" w:rsidP="0030560F">
      <w:pPr>
        <w:numPr>
          <w:ilvl w:val="0"/>
          <w:numId w:val="48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ind w:left="284" w:hanging="284"/>
        <w:jc w:val="both"/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</w:pPr>
      <w:r w:rsidRPr="0030560F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Partner Finansujący będzie przetwarzał dane osobowe uzyskane w związku ze złożonym Wnioskiem o udzielenie pożyczki na podstawie:</w:t>
      </w:r>
    </w:p>
    <w:p w14:paraId="3DB8402B" w14:textId="77777777" w:rsidR="0030560F" w:rsidRPr="0030560F" w:rsidRDefault="0030560F" w:rsidP="0030560F">
      <w:pPr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ind w:left="567" w:hanging="284"/>
        <w:contextualSpacing/>
        <w:jc w:val="both"/>
        <w:rPr>
          <w:rFonts w:ascii="Calibri" w:eastAsia="Times New Roman" w:hAnsi="Calibri" w:cs="Calibri"/>
          <w:sz w:val="16"/>
          <w:szCs w:val="16"/>
          <w:lang w:val="pl-PL" w:eastAsia="pl-PL"/>
        </w:rPr>
      </w:pPr>
      <w:r w:rsidRPr="0030560F">
        <w:rPr>
          <w:rFonts w:ascii="Calibri" w:eastAsia="Times New Roman" w:hAnsi="Calibri" w:cs="Calibri"/>
          <w:sz w:val="16"/>
          <w:szCs w:val="16"/>
          <w:lang w:val="pl-PL" w:eastAsia="pl-PL"/>
        </w:rPr>
        <w:t>2.1.</w:t>
      </w:r>
      <w:r w:rsidRPr="0030560F">
        <w:rPr>
          <w:rFonts w:ascii="Calibri" w:eastAsia="Times New Roman" w:hAnsi="Calibri" w:cs="Calibri"/>
          <w:sz w:val="16"/>
          <w:szCs w:val="16"/>
          <w:lang w:val="pl-PL" w:eastAsia="pl-PL"/>
        </w:rPr>
        <w:tab/>
        <w:t>Porozumienia w sprawie powierzenia Partnerowi Finansującemu przetwarzania Danych osobowych w związku z realizacją Umowy Operacyjnej zawartego przez Uczestników Konsorcjum z Bankiem Gospodarstwa Krajowego w Warszawie,</w:t>
      </w:r>
    </w:p>
    <w:p w14:paraId="608281DE" w14:textId="77777777" w:rsidR="0030560F" w:rsidRPr="0030560F" w:rsidRDefault="0030560F" w:rsidP="0030560F">
      <w:pPr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ind w:left="567" w:hanging="284"/>
        <w:contextualSpacing/>
        <w:jc w:val="both"/>
        <w:rPr>
          <w:rFonts w:ascii="Calibri" w:eastAsia="Times New Roman" w:hAnsi="Calibri" w:cs="Calibri"/>
          <w:sz w:val="16"/>
          <w:szCs w:val="16"/>
          <w:lang w:val="pl-PL" w:eastAsia="pl-PL"/>
        </w:rPr>
      </w:pPr>
      <w:r w:rsidRPr="0030560F">
        <w:rPr>
          <w:rFonts w:ascii="Calibri" w:eastAsia="Times New Roman" w:hAnsi="Calibri" w:cs="Calibri"/>
          <w:sz w:val="16"/>
          <w:szCs w:val="16"/>
          <w:lang w:val="pl-PL" w:eastAsia="pl-PL"/>
        </w:rPr>
        <w:t>2.2.</w:t>
      </w:r>
      <w:r w:rsidRPr="0030560F">
        <w:rPr>
          <w:rFonts w:ascii="Calibri" w:eastAsia="Times New Roman" w:hAnsi="Calibri" w:cs="Calibri"/>
          <w:sz w:val="16"/>
          <w:szCs w:val="16"/>
          <w:lang w:val="pl-PL" w:eastAsia="pl-PL"/>
        </w:rPr>
        <w:tab/>
        <w:t xml:space="preserve">Porozumienia Stron </w:t>
      </w:r>
      <w:proofErr w:type="spellStart"/>
      <w:r w:rsidRPr="0030560F">
        <w:rPr>
          <w:rFonts w:ascii="Calibri" w:eastAsia="Times New Roman" w:hAnsi="Calibri" w:cs="Calibri"/>
          <w:sz w:val="16"/>
          <w:szCs w:val="16"/>
          <w:lang w:val="pl-PL" w:eastAsia="pl-PL"/>
        </w:rPr>
        <w:t>ws</w:t>
      </w:r>
      <w:proofErr w:type="spellEnd"/>
      <w:r w:rsidRPr="0030560F">
        <w:rPr>
          <w:rFonts w:ascii="Calibri" w:eastAsia="Times New Roman" w:hAnsi="Calibri" w:cs="Calibri"/>
          <w:sz w:val="16"/>
          <w:szCs w:val="16"/>
          <w:lang w:val="pl-PL" w:eastAsia="pl-PL"/>
        </w:rPr>
        <w:t>. współadministrowania i wzajemnego udostępniania powierzonych danych osobowych z dnia 28.06.2024 r. zawartego przez Uczestników Konsorcjum.</w:t>
      </w:r>
    </w:p>
    <w:p w14:paraId="09BD1019" w14:textId="4FF66324" w:rsidR="0030560F" w:rsidRPr="0030560F" w:rsidRDefault="0030560F" w:rsidP="003056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ind w:left="283"/>
        <w:contextualSpacing/>
        <w:jc w:val="both"/>
        <w:rPr>
          <w:rFonts w:ascii="Calibri" w:eastAsia="Times New Roman" w:hAnsi="Calibri" w:cs="Calibri"/>
          <w:sz w:val="16"/>
          <w:szCs w:val="16"/>
          <w:lang w:val="pl-PL" w:eastAsia="pl-PL"/>
        </w:rPr>
      </w:pPr>
      <w:r w:rsidRPr="0030560F">
        <w:rPr>
          <w:rFonts w:ascii="Calibri" w:eastAsia="Times New Roman" w:hAnsi="Calibri" w:cs="Calibri"/>
          <w:sz w:val="16"/>
          <w:szCs w:val="16"/>
          <w:lang w:val="pl-PL" w:eastAsia="pl-PL"/>
        </w:rPr>
        <w:t xml:space="preserve">Partner Finansujący udostępnia treść stosownych klauzul informacyjnych dot. przetwarzania danych osobowych na stronie internetowej pod adresem: </w:t>
      </w:r>
      <w:r w:rsidR="00E73015" w:rsidRPr="00E73015">
        <w:rPr>
          <w:rFonts w:ascii="Calibri" w:eastAsia="Times New Roman" w:hAnsi="Calibri" w:cs="Calibri"/>
          <w:sz w:val="16"/>
          <w:szCs w:val="16"/>
          <w:lang w:val="pl-PL" w:eastAsia="pl-PL"/>
        </w:rPr>
        <w:t>https://frrr.pl/projekty/wsparcie-w-starcie.html</w:t>
      </w:r>
    </w:p>
    <w:p w14:paraId="351F3885" w14:textId="77777777" w:rsidR="0030560F" w:rsidRPr="0030560F" w:rsidRDefault="0030560F" w:rsidP="0030560F">
      <w:pPr>
        <w:numPr>
          <w:ilvl w:val="0"/>
          <w:numId w:val="48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</w:pPr>
      <w:r w:rsidRPr="0030560F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Wnioskodawca - osoba fizyczna lub osoby fizyczne prowadząca/e działalność gospodarczą indywidualnie lub w formie spółki cywilnej, podpisując powyższe oświadczenie zapewnia i oświadcza, iż zapoznał się z dotycząca go klauzulą informacyjną dot. przetwarzania danych osobowych, udostępnioną przez Partnera Finansującego zgodnie z pkt. 2 powyżej, a także iż rozumie jej treść.</w:t>
      </w:r>
    </w:p>
    <w:p w14:paraId="5F4E662C" w14:textId="7711108A" w:rsidR="0030560F" w:rsidRPr="00F20C10" w:rsidRDefault="0030560F" w:rsidP="00F20C10">
      <w:pPr>
        <w:numPr>
          <w:ilvl w:val="0"/>
          <w:numId w:val="48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</w:pPr>
      <w:r w:rsidRPr="0030560F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Wnioskodawca  - osoba fizyczna lub osoby fizyczne prowadząca/e działalność gospodarczą indywidualnie lub w formie spółki cywilnej, zobowiązany jest do wykonywania w imieniu Partnera Finansującego obowiązku informacyjnego wynikającego z art. 13 i 14 RODO wobec osób, których dane dotyczą. Obowiązek informacyjny realizowany jest poprzez podanie osobom, których dane dotyczą informacji o sposobie i miejscu udostępnienia przez Partnera Finansującego klauzul informacyjnych dot. przetwarzania danych osobowych, zgodnie z pkt. 2 powyżej. Wnioskodawca - osoba fizyczna lub osoby fizyczne prowadząca/e działalność gospodarczą indywidualnie lub w formie spółki cywilnej,</w:t>
      </w:r>
      <w:r w:rsidRPr="0030560F" w:rsidDel="00A16240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 xml:space="preserve"> </w:t>
      </w:r>
      <w:r w:rsidRPr="0030560F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podpisując powyższe oświadczenie zapewnia i oświadcza, iż wykonał powyższy obowiązek w stosunku do każdej z osób, której dane dotyczą.</w:t>
      </w:r>
    </w:p>
    <w:sectPr w:rsidR="0030560F" w:rsidRPr="00F20C10" w:rsidSect="00AB06CC">
      <w:headerReference w:type="default" r:id="rId11"/>
      <w:footerReference w:type="default" r:id="rId12"/>
      <w:pgSz w:w="12240" w:h="15840"/>
      <w:pgMar w:top="1440" w:right="1800" w:bottom="851" w:left="1800" w:header="284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F3ABC" w14:textId="77777777" w:rsidR="006828DE" w:rsidRDefault="006828DE" w:rsidP="00C221FC">
      <w:pPr>
        <w:spacing w:after="0" w:line="240" w:lineRule="auto"/>
      </w:pPr>
      <w:r>
        <w:separator/>
      </w:r>
    </w:p>
  </w:endnote>
  <w:endnote w:type="continuationSeparator" w:id="0">
    <w:p w14:paraId="0A09015A" w14:textId="77777777" w:rsidR="006828DE" w:rsidRDefault="006828DE" w:rsidP="00C22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A013B" w14:textId="40A33E32" w:rsidR="00934DED" w:rsidRPr="00934DED" w:rsidRDefault="00426A53" w:rsidP="00426A53">
    <w:pPr>
      <w:pStyle w:val="Stopka"/>
      <w:jc w:val="center"/>
    </w:pPr>
    <w:r>
      <w:rPr>
        <w:noProof/>
      </w:rPr>
      <w:drawing>
        <wp:inline distT="0" distB="0" distL="0" distR="0" wp14:anchorId="46581D28" wp14:editId="2F49E357">
          <wp:extent cx="4657725" cy="511810"/>
          <wp:effectExtent l="0" t="0" r="9525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772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CF975" w14:textId="77777777" w:rsidR="006828DE" w:rsidRDefault="006828DE" w:rsidP="00C221FC">
      <w:pPr>
        <w:spacing w:after="0" w:line="240" w:lineRule="auto"/>
      </w:pPr>
      <w:r>
        <w:separator/>
      </w:r>
    </w:p>
  </w:footnote>
  <w:footnote w:type="continuationSeparator" w:id="0">
    <w:p w14:paraId="7323FD6E" w14:textId="77777777" w:rsidR="006828DE" w:rsidRDefault="006828DE" w:rsidP="00C221FC">
      <w:pPr>
        <w:spacing w:after="0" w:line="240" w:lineRule="auto"/>
      </w:pPr>
      <w:r>
        <w:continuationSeparator/>
      </w:r>
    </w:p>
  </w:footnote>
  <w:footnote w:id="1">
    <w:p w14:paraId="383EFA9D" w14:textId="0FA32ADB" w:rsidR="003760D9" w:rsidRPr="00C54639" w:rsidRDefault="003760D9">
      <w:pPr>
        <w:pStyle w:val="Tekstprzypisudolnego"/>
        <w:rPr>
          <w:rFonts w:ascii="Calibri" w:hAnsi="Calibri" w:cs="Calibri"/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635FF9">
        <w:rPr>
          <w:rFonts w:ascii="Calibri" w:hAnsi="Calibri" w:cs="Calibri"/>
          <w:b/>
          <w:bCs/>
          <w:sz w:val="18"/>
          <w:szCs w:val="18"/>
        </w:rPr>
        <w:t>u</w:t>
      </w:r>
      <w:r w:rsidR="00635FF9" w:rsidRPr="00C54639">
        <w:rPr>
          <w:rFonts w:ascii="Calibri" w:hAnsi="Calibri" w:cs="Calibri"/>
          <w:b/>
          <w:bCs/>
          <w:sz w:val="18"/>
          <w:szCs w:val="18"/>
        </w:rPr>
        <w:t>stawa</w:t>
      </w:r>
      <w:r w:rsidR="00635FF9" w:rsidRPr="00C54639">
        <w:rPr>
          <w:rFonts w:ascii="Calibri" w:hAnsi="Calibri" w:cs="Calibri"/>
          <w:sz w:val="18"/>
          <w:szCs w:val="18"/>
        </w:rPr>
        <w:t xml:space="preserve"> </w:t>
      </w:r>
      <w:r w:rsidRPr="00C54639">
        <w:rPr>
          <w:rFonts w:ascii="Calibri" w:hAnsi="Calibri" w:cs="Calibri"/>
          <w:sz w:val="18"/>
          <w:szCs w:val="18"/>
        </w:rPr>
        <w:t xml:space="preserve">oznacza </w:t>
      </w:r>
      <w:bookmarkStart w:id="3" w:name="_Hlk210683553"/>
      <w:r w:rsidR="00635FF9">
        <w:rPr>
          <w:rFonts w:ascii="Calibri" w:hAnsi="Calibri" w:cs="Calibri"/>
          <w:sz w:val="18"/>
          <w:szCs w:val="18"/>
          <w:lang w:val="pl-PL"/>
        </w:rPr>
        <w:t>u</w:t>
      </w:r>
      <w:r w:rsidR="00635FF9" w:rsidRPr="00C54639">
        <w:rPr>
          <w:rFonts w:ascii="Calibri" w:hAnsi="Calibri" w:cs="Calibri"/>
          <w:sz w:val="18"/>
          <w:szCs w:val="18"/>
          <w:lang w:val="pl-PL"/>
        </w:rPr>
        <w:t xml:space="preserve">stawę </w:t>
      </w:r>
      <w:r w:rsidRPr="00C54639">
        <w:rPr>
          <w:rFonts w:ascii="Calibri" w:hAnsi="Calibri" w:cs="Calibri"/>
          <w:sz w:val="18"/>
          <w:szCs w:val="18"/>
          <w:lang w:val="pl-PL"/>
        </w:rPr>
        <w:t xml:space="preserve">z dnia 20 kwietnia 2004 r. o promocji zatrudnienia i instytucjach rynku pracy </w:t>
      </w:r>
      <w:bookmarkEnd w:id="3"/>
      <w:r w:rsidRPr="00C54639">
        <w:rPr>
          <w:rFonts w:ascii="Calibri" w:hAnsi="Calibri" w:cs="Calibri"/>
          <w:sz w:val="18"/>
          <w:szCs w:val="18"/>
          <w:lang w:val="pl-PL"/>
        </w:rPr>
        <w:t>(Dz. U. z 2024 r. poz. 475, z późn. zm.)</w:t>
      </w:r>
      <w:r w:rsidR="00364FDF" w:rsidRPr="00364FDF">
        <w:t xml:space="preserve"> </w:t>
      </w:r>
      <w:r w:rsidR="00364FDF" w:rsidRPr="00364FDF">
        <w:rPr>
          <w:rFonts w:ascii="Calibri" w:hAnsi="Calibri" w:cs="Calibri"/>
          <w:sz w:val="18"/>
          <w:szCs w:val="18"/>
          <w:lang w:val="pl-PL"/>
        </w:rPr>
        <w:t xml:space="preserve">i ustawy z dnia 20 marca 2025 r. o rynku pracy i służbach zatrudnienia </w:t>
      </w:r>
      <w:r w:rsidR="00364FDF">
        <w:rPr>
          <w:rFonts w:ascii="Calibri" w:hAnsi="Calibri" w:cs="Calibri"/>
          <w:sz w:val="18"/>
          <w:szCs w:val="18"/>
          <w:lang w:val="pl-P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B1EB8" w14:textId="5896C136" w:rsidR="00A91B1F" w:rsidRDefault="00426A53" w:rsidP="00426A53">
    <w:pPr>
      <w:pStyle w:val="Nagwek"/>
      <w:jc w:val="center"/>
    </w:pPr>
    <w:r>
      <w:rPr>
        <w:noProof/>
      </w:rPr>
      <w:drawing>
        <wp:inline distT="0" distB="0" distL="0" distR="0" wp14:anchorId="2A7F1F2B" wp14:editId="1D348B76">
          <wp:extent cx="5486400" cy="706248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7062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41F0274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FFFFFF89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00000009"/>
    <w:multiLevelType w:val="singleLevel"/>
    <w:tmpl w:val="E61C67C6"/>
    <w:name w:val="WW8Num1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10" w15:restartNumberingAfterBreak="0">
    <w:nsid w:val="00BB25CC"/>
    <w:multiLevelType w:val="hybridMultilevel"/>
    <w:tmpl w:val="EF82DC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B81133"/>
    <w:multiLevelType w:val="hybridMultilevel"/>
    <w:tmpl w:val="EF82D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61507B"/>
    <w:multiLevelType w:val="hybridMultilevel"/>
    <w:tmpl w:val="AA98388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6D5E8A"/>
    <w:multiLevelType w:val="hybridMultilevel"/>
    <w:tmpl w:val="DDA4883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984322"/>
    <w:multiLevelType w:val="hybridMultilevel"/>
    <w:tmpl w:val="1860A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4352A"/>
    <w:multiLevelType w:val="hybridMultilevel"/>
    <w:tmpl w:val="B33CAD6A"/>
    <w:lvl w:ilvl="0" w:tplc="FA1A38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A723B6"/>
    <w:multiLevelType w:val="hybridMultilevel"/>
    <w:tmpl w:val="4E46612E"/>
    <w:lvl w:ilvl="0" w:tplc="FA1A38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076275"/>
    <w:multiLevelType w:val="hybridMultilevel"/>
    <w:tmpl w:val="B7581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E12D78"/>
    <w:multiLevelType w:val="hybridMultilevel"/>
    <w:tmpl w:val="3F620E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EA1211"/>
    <w:multiLevelType w:val="hybridMultilevel"/>
    <w:tmpl w:val="EF82DC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B72729"/>
    <w:multiLevelType w:val="hybridMultilevel"/>
    <w:tmpl w:val="EF82DC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C165A8"/>
    <w:multiLevelType w:val="hybridMultilevel"/>
    <w:tmpl w:val="EF82DC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B53B7C"/>
    <w:multiLevelType w:val="hybridMultilevel"/>
    <w:tmpl w:val="7B5CFD44"/>
    <w:lvl w:ilvl="0" w:tplc="E5F0B8B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424E01"/>
    <w:multiLevelType w:val="hybridMultilevel"/>
    <w:tmpl w:val="EF82DC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9A3060"/>
    <w:multiLevelType w:val="hybridMultilevel"/>
    <w:tmpl w:val="72A0EFEA"/>
    <w:lvl w:ilvl="0" w:tplc="7F00B9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34067E"/>
    <w:multiLevelType w:val="hybridMultilevel"/>
    <w:tmpl w:val="A828A8B2"/>
    <w:lvl w:ilvl="0" w:tplc="D5A0FF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21"/>
  </w:num>
  <w:num w:numId="12">
    <w:abstractNumId w:val="10"/>
  </w:num>
  <w:num w:numId="13">
    <w:abstractNumId w:val="20"/>
  </w:num>
  <w:num w:numId="14">
    <w:abstractNumId w:val="8"/>
  </w:num>
  <w:num w:numId="15">
    <w:abstractNumId w:val="8"/>
  </w:num>
  <w:num w:numId="16">
    <w:abstractNumId w:val="15"/>
  </w:num>
  <w:num w:numId="17">
    <w:abstractNumId w:val="8"/>
  </w:num>
  <w:num w:numId="18">
    <w:abstractNumId w:val="7"/>
  </w:num>
  <w:num w:numId="19">
    <w:abstractNumId w:val="7"/>
  </w:num>
  <w:num w:numId="20">
    <w:abstractNumId w:val="19"/>
  </w:num>
  <w:num w:numId="21">
    <w:abstractNumId w:val="8"/>
  </w:num>
  <w:num w:numId="22">
    <w:abstractNumId w:val="23"/>
  </w:num>
  <w:num w:numId="23">
    <w:abstractNumId w:val="14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7"/>
    <w:lvlOverride w:ilvl="0">
      <w:startOverride w:val="1"/>
    </w:lvlOverride>
  </w:num>
  <w:num w:numId="33">
    <w:abstractNumId w:val="7"/>
  </w:num>
  <w:num w:numId="34">
    <w:abstractNumId w:val="7"/>
    <w:lvlOverride w:ilvl="0">
      <w:startOverride w:val="1"/>
    </w:lvlOverride>
  </w:num>
  <w:num w:numId="35">
    <w:abstractNumId w:val="24"/>
  </w:num>
  <w:num w:numId="36">
    <w:abstractNumId w:val="7"/>
  </w:num>
  <w:num w:numId="37">
    <w:abstractNumId w:val="7"/>
  </w:num>
  <w:num w:numId="38">
    <w:abstractNumId w:val="7"/>
  </w:num>
  <w:num w:numId="39">
    <w:abstractNumId w:val="7"/>
  </w:num>
  <w:num w:numId="40">
    <w:abstractNumId w:val="7"/>
  </w:num>
  <w:num w:numId="41">
    <w:abstractNumId w:val="17"/>
  </w:num>
  <w:num w:numId="42">
    <w:abstractNumId w:val="22"/>
  </w:num>
  <w:num w:numId="43">
    <w:abstractNumId w:val="18"/>
  </w:num>
  <w:num w:numId="44">
    <w:abstractNumId w:val="16"/>
  </w:num>
  <w:num w:numId="45">
    <w:abstractNumId w:val="12"/>
  </w:num>
  <w:num w:numId="46">
    <w:abstractNumId w:val="13"/>
  </w:num>
  <w:num w:numId="47">
    <w:abstractNumId w:val="25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3122"/>
    <w:rsid w:val="00034616"/>
    <w:rsid w:val="00057A94"/>
    <w:rsid w:val="0006063C"/>
    <w:rsid w:val="00064732"/>
    <w:rsid w:val="00096CDB"/>
    <w:rsid w:val="000E413D"/>
    <w:rsid w:val="00107241"/>
    <w:rsid w:val="00107680"/>
    <w:rsid w:val="00107722"/>
    <w:rsid w:val="00146507"/>
    <w:rsid w:val="0015074B"/>
    <w:rsid w:val="0017194E"/>
    <w:rsid w:val="001800FD"/>
    <w:rsid w:val="00180AD5"/>
    <w:rsid w:val="00194053"/>
    <w:rsid w:val="001C3125"/>
    <w:rsid w:val="001C6273"/>
    <w:rsid w:val="001D009B"/>
    <w:rsid w:val="00247363"/>
    <w:rsid w:val="002738B0"/>
    <w:rsid w:val="0029639D"/>
    <w:rsid w:val="002C3688"/>
    <w:rsid w:val="002F50B7"/>
    <w:rsid w:val="0030560F"/>
    <w:rsid w:val="00326F90"/>
    <w:rsid w:val="00364FDF"/>
    <w:rsid w:val="00367FE4"/>
    <w:rsid w:val="003760D9"/>
    <w:rsid w:val="0039415D"/>
    <w:rsid w:val="003B29D8"/>
    <w:rsid w:val="003B787E"/>
    <w:rsid w:val="003E7CB5"/>
    <w:rsid w:val="003F200D"/>
    <w:rsid w:val="00426A53"/>
    <w:rsid w:val="004844AB"/>
    <w:rsid w:val="004873B9"/>
    <w:rsid w:val="004E3DB6"/>
    <w:rsid w:val="0052347A"/>
    <w:rsid w:val="00574BF0"/>
    <w:rsid w:val="005B6A19"/>
    <w:rsid w:val="005D039A"/>
    <w:rsid w:val="00635FF9"/>
    <w:rsid w:val="006742F0"/>
    <w:rsid w:val="00675230"/>
    <w:rsid w:val="006769C3"/>
    <w:rsid w:val="006828DE"/>
    <w:rsid w:val="00691109"/>
    <w:rsid w:val="00696423"/>
    <w:rsid w:val="006A02E0"/>
    <w:rsid w:val="006A23F3"/>
    <w:rsid w:val="006B5986"/>
    <w:rsid w:val="006F559B"/>
    <w:rsid w:val="007043CC"/>
    <w:rsid w:val="0071688B"/>
    <w:rsid w:val="00790593"/>
    <w:rsid w:val="007914F7"/>
    <w:rsid w:val="007C6C6D"/>
    <w:rsid w:val="008271C9"/>
    <w:rsid w:val="008514B5"/>
    <w:rsid w:val="008661D7"/>
    <w:rsid w:val="00867F15"/>
    <w:rsid w:val="00892E78"/>
    <w:rsid w:val="008A07D2"/>
    <w:rsid w:val="008F2D15"/>
    <w:rsid w:val="00912D7F"/>
    <w:rsid w:val="0092722A"/>
    <w:rsid w:val="00934DED"/>
    <w:rsid w:val="0095068C"/>
    <w:rsid w:val="00951A05"/>
    <w:rsid w:val="0095684F"/>
    <w:rsid w:val="00982B09"/>
    <w:rsid w:val="009966A6"/>
    <w:rsid w:val="009A5781"/>
    <w:rsid w:val="00A04041"/>
    <w:rsid w:val="00A14898"/>
    <w:rsid w:val="00A23AC6"/>
    <w:rsid w:val="00A358D2"/>
    <w:rsid w:val="00A359D0"/>
    <w:rsid w:val="00A91B1F"/>
    <w:rsid w:val="00AA1D8D"/>
    <w:rsid w:val="00AB06CC"/>
    <w:rsid w:val="00AF2CBF"/>
    <w:rsid w:val="00AF6D8D"/>
    <w:rsid w:val="00B47730"/>
    <w:rsid w:val="00B71FAE"/>
    <w:rsid w:val="00B844F8"/>
    <w:rsid w:val="00B9173B"/>
    <w:rsid w:val="00BA4F64"/>
    <w:rsid w:val="00BC4DEA"/>
    <w:rsid w:val="00BD3028"/>
    <w:rsid w:val="00BF513A"/>
    <w:rsid w:val="00C15C1C"/>
    <w:rsid w:val="00C221FC"/>
    <w:rsid w:val="00C54639"/>
    <w:rsid w:val="00C55E13"/>
    <w:rsid w:val="00C87A68"/>
    <w:rsid w:val="00CA040E"/>
    <w:rsid w:val="00CB0664"/>
    <w:rsid w:val="00D0419D"/>
    <w:rsid w:val="00D211DB"/>
    <w:rsid w:val="00D5567C"/>
    <w:rsid w:val="00D9106F"/>
    <w:rsid w:val="00DD631C"/>
    <w:rsid w:val="00DE0C45"/>
    <w:rsid w:val="00E477E3"/>
    <w:rsid w:val="00E568DA"/>
    <w:rsid w:val="00E73015"/>
    <w:rsid w:val="00EA2B7E"/>
    <w:rsid w:val="00EB2788"/>
    <w:rsid w:val="00EC0937"/>
    <w:rsid w:val="00F01C97"/>
    <w:rsid w:val="00F20C10"/>
    <w:rsid w:val="00F25DFC"/>
    <w:rsid w:val="00F50B6E"/>
    <w:rsid w:val="00F51752"/>
    <w:rsid w:val="00F6152E"/>
    <w:rsid w:val="00F943C3"/>
    <w:rsid w:val="00FB021C"/>
    <w:rsid w:val="00FB56B6"/>
    <w:rsid w:val="00FB5EE2"/>
    <w:rsid w:val="00FC32AF"/>
    <w:rsid w:val="00FC693F"/>
    <w:rsid w:val="00FD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9E7057"/>
  <w14:defaultImageDpi w14:val="300"/>
  <w15:docId w15:val="{C796117D-49E8-4860-94C0-CD1FD902A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33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7A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7A9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7A9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42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42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42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42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42F0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A14898"/>
    <w:rPr>
      <w:color w:val="0000FF"/>
      <w:u w:val="single"/>
    </w:rPr>
  </w:style>
  <w:style w:type="paragraph" w:styleId="Poprawka">
    <w:name w:val="Revision"/>
    <w:hidden/>
    <w:uiPriority w:val="99"/>
    <w:semiHidden/>
    <w:rsid w:val="003B78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rsa.pl/Artifacts/oferta/finanse/2025-pes-ogolnopolskie/zal_6_do_wniosku_O%C5%9Bwiadczenie_pomoc_de_minimis_PES_OGOL_11022025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arrsa.pl/Artifacts/oferta/finanse/2025-pes-ogolnopolskie/zal_2_do_wniosku_Oswiadczenie_sankcje_PES_OGOL_11022025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rrsa.pl/Artifacts/oferta/finanse/2025-pes-ogolnopolskie/zal_7_do_wniosku_formularz-informacji-przedstawianych-przy-ubieganiu-sie-o-pomoc-inna-niz-pomoc-de-minimis%20.xlsx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25B2B80-16E6-4340-8083-7BC7D2327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1481</Words>
  <Characters>8886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10347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Agnieszka Luberda</cp:lastModifiedBy>
  <cp:revision>5</cp:revision>
  <cp:lastPrinted>2025-10-06T20:42:00Z</cp:lastPrinted>
  <dcterms:created xsi:type="dcterms:W3CDTF">2025-10-20T06:41:00Z</dcterms:created>
  <dcterms:modified xsi:type="dcterms:W3CDTF">2025-10-20T13:52:00Z</dcterms:modified>
  <cp:category/>
</cp:coreProperties>
</file>